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6CEF4" w14:textId="77777777" w:rsidR="00E42E4C" w:rsidRDefault="00254984" w:rsidP="00254984">
      <w:pPr>
        <w:pStyle w:val="Heading1"/>
      </w:pPr>
      <w:r>
        <w:t xml:space="preserve">Neg- Harrison Faculty Aff- TOC – Nirmal </w:t>
      </w:r>
    </w:p>
    <w:p w14:paraId="7C9E4832" w14:textId="77777777" w:rsidR="00254984" w:rsidRDefault="00254984" w:rsidP="00254984"/>
    <w:p w14:paraId="5F449309" w14:textId="77777777" w:rsidR="00254984" w:rsidRDefault="00254984" w:rsidP="00254984">
      <w:pPr>
        <w:pStyle w:val="Heading2"/>
      </w:pPr>
      <w:r>
        <w:t>Strat</w:t>
      </w:r>
    </w:p>
    <w:p w14:paraId="64C99742" w14:textId="77777777" w:rsidR="00254984" w:rsidRDefault="00254984" w:rsidP="00254984">
      <w:r>
        <w:t>Very similar to Brianna’s faculty aff—but solvency is more direct</w:t>
      </w:r>
    </w:p>
    <w:p w14:paraId="24BCBAC3" w14:textId="77777777" w:rsidR="00254984" w:rsidRDefault="00D84612" w:rsidP="00254984">
      <w:r>
        <w:t>Bioterror pic is specific to research</w:t>
      </w:r>
    </w:p>
    <w:p w14:paraId="77558103" w14:textId="77777777" w:rsidR="00254984" w:rsidRPr="00254984" w:rsidRDefault="00D84612" w:rsidP="00254984">
      <w:r>
        <w:t xml:space="preserve">1 PICS, T, Hate Speech on Case. </w:t>
      </w:r>
    </w:p>
    <w:p w14:paraId="26433672" w14:textId="77777777" w:rsidR="00254984" w:rsidRDefault="00254984" w:rsidP="00254984">
      <w:pPr>
        <w:pStyle w:val="Heading2"/>
      </w:pPr>
      <w:r>
        <w:t>T- Research</w:t>
      </w:r>
    </w:p>
    <w:p w14:paraId="7B8C6BAF" w14:textId="77777777" w:rsidR="00254984" w:rsidRDefault="00254984" w:rsidP="00254984">
      <w:pPr>
        <w:pStyle w:val="Heading4"/>
      </w:pPr>
      <w:r>
        <w:t>Interpretation- the aff may only defend removing restrictions on constitutionally protected speech</w:t>
      </w:r>
    </w:p>
    <w:p w14:paraId="550C0239" w14:textId="77777777" w:rsidR="00254984" w:rsidRPr="00D91B46" w:rsidRDefault="00254984" w:rsidP="00254984">
      <w:pPr>
        <w:pStyle w:val="Heading4"/>
      </w:pPr>
      <w:r w:rsidRPr="00D91B46">
        <w:t>Academic freedom is distinct from free speech</w:t>
      </w:r>
    </w:p>
    <w:p w14:paraId="48BE230B" w14:textId="77777777" w:rsidR="00254984" w:rsidRPr="00607D33" w:rsidRDefault="00254984" w:rsidP="00254984">
      <w:pPr>
        <w:rPr>
          <w:rStyle w:val="Style13ptBold"/>
        </w:rPr>
      </w:pPr>
      <w:r w:rsidRPr="00607D33">
        <w:rPr>
          <w:b/>
        </w:rPr>
        <w:t>Post 16</w:t>
      </w:r>
      <w:r w:rsidRPr="00607D33">
        <w:t xml:space="preserve"> </w:t>
      </w:r>
      <w:r w:rsidRPr="00607D33">
        <w:rPr>
          <w:rStyle w:val="Style13ptBold"/>
        </w:rPr>
        <w:t>[(renowned legal scholar and dean of Yale Law School), "Robert C. Post on why speech at universities must be regulated," Brown University News, 11/14/2016] AZ</w:t>
      </w:r>
    </w:p>
    <w:p w14:paraId="41532AC6" w14:textId="77777777" w:rsidR="00254984" w:rsidRPr="00607D33" w:rsidRDefault="00254984" w:rsidP="00254984">
      <w:pPr>
        <w:rPr>
          <w:sz w:val="16"/>
        </w:rPr>
      </w:pPr>
      <w:r w:rsidRPr="00607D33">
        <w:rPr>
          <w:rStyle w:val="Emphasis"/>
          <w:highlight w:val="green"/>
        </w:rPr>
        <w:t>Post went on to differentiate between freedom of speech and academic freedom</w:t>
      </w:r>
      <w:r>
        <w:rPr>
          <w:rStyle w:val="Emphasis"/>
          <w:highlight w:val="yellow"/>
        </w:rPr>
        <w:t>,</w:t>
      </w:r>
      <w:r w:rsidRPr="00607D33">
        <w:rPr>
          <w:sz w:val="16"/>
        </w:rPr>
        <w:t xml:space="preserve"> </w:t>
      </w:r>
      <w:r>
        <w:rPr>
          <w:rStyle w:val="StyleUnderline"/>
        </w:rPr>
        <w:t>which he argued is crucial to the mission of universities, quoting the 1915 Declaration of Principles on Academic Freedom</w:t>
      </w:r>
      <w:r w:rsidRPr="00607D33">
        <w:rPr>
          <w:sz w:val="16"/>
        </w:rPr>
        <w:t xml:space="preserve"> and Academic Tenure by the American Association of University Professors: “</w:t>
      </w:r>
      <w:r w:rsidRPr="00607D33">
        <w:rPr>
          <w:rStyle w:val="StyleUnderline"/>
          <w:highlight w:val="green"/>
        </w:rPr>
        <w:t>Academic freedom upholds</w:t>
      </w:r>
      <w:r>
        <w:rPr>
          <w:rStyle w:val="StyleUnderline"/>
        </w:rPr>
        <w:t xml:space="preserve"> </w:t>
      </w:r>
      <w:r w:rsidRPr="00607D33">
        <w:rPr>
          <w:sz w:val="16"/>
        </w:rPr>
        <w:t xml:space="preserve">not the absolute freedom of utterance of the individual scholar, but </w:t>
      </w:r>
      <w:r>
        <w:rPr>
          <w:rStyle w:val="StyleUnderline"/>
        </w:rPr>
        <w:t xml:space="preserve">the absolute freedom of thought, of </w:t>
      </w:r>
      <w:r w:rsidRPr="00607D33">
        <w:rPr>
          <w:rStyle w:val="StyleUnderline"/>
          <w:highlight w:val="green"/>
        </w:rPr>
        <w:t>inquiry</w:t>
      </w:r>
      <w:r w:rsidRPr="00607D33">
        <w:rPr>
          <w:sz w:val="16"/>
        </w:rPr>
        <w:t xml:space="preserve">, of discussion and of teaching, </w:t>
      </w:r>
      <w:r w:rsidRPr="00607D33">
        <w:rPr>
          <w:rStyle w:val="StyleUnderline"/>
          <w:highlight w:val="green"/>
        </w:rPr>
        <w:t>of the academic profession.”</w:t>
      </w:r>
      <w:r w:rsidRPr="00607D33">
        <w:rPr>
          <w:sz w:val="16"/>
        </w:rPr>
        <w:t xml:space="preserve"> He argued that academic dissent is absolutely necessary, but that people must first be literate within the academic discipline in which they are voicing dissent — and then dissent in a way that is intelligible to people who already know the discipline. “Disciplines are committed to progress, which means they must have dissent, but </w:t>
      </w:r>
      <w:r w:rsidRPr="00607D33">
        <w:rPr>
          <w:rStyle w:val="Emphasis"/>
          <w:highlight w:val="green"/>
        </w:rPr>
        <w:t>unlike</w:t>
      </w:r>
      <w:r>
        <w:rPr>
          <w:rStyle w:val="Emphasis"/>
        </w:rPr>
        <w:t xml:space="preserve"> classic principles of </w:t>
      </w:r>
      <w:r w:rsidRPr="00607D33">
        <w:rPr>
          <w:rStyle w:val="Emphasis"/>
          <w:highlight w:val="green"/>
        </w:rPr>
        <w:t>freedom of speech,</w:t>
      </w:r>
      <w:r w:rsidRPr="00607D33">
        <w:rPr>
          <w:sz w:val="16"/>
          <w:highlight w:val="green"/>
        </w:rPr>
        <w:t xml:space="preserve"> </w:t>
      </w:r>
      <w:r w:rsidRPr="00607D33">
        <w:rPr>
          <w:rStyle w:val="StyleUnderline"/>
          <w:highlight w:val="green"/>
        </w:rPr>
        <w:t>they don’t have only dissent — they have dissent that is constantly evaluated by</w:t>
      </w:r>
      <w:r>
        <w:rPr>
          <w:rStyle w:val="StyleUnderline"/>
        </w:rPr>
        <w:t xml:space="preserve"> the </w:t>
      </w:r>
      <w:r w:rsidRPr="00607D33">
        <w:rPr>
          <w:rStyle w:val="StyleUnderline"/>
          <w:highlight w:val="green"/>
        </w:rPr>
        <w:t>rules already existing</w:t>
      </w:r>
      <w:r>
        <w:rPr>
          <w:rStyle w:val="StyleUnderline"/>
        </w:rPr>
        <w:t xml:space="preserve"> within the community of knowledge</w:t>
      </w:r>
      <w:r w:rsidRPr="00607D33">
        <w:rPr>
          <w:sz w:val="16"/>
        </w:rPr>
        <w:t xml:space="preserve"> that constitutes the disciplines,” he said. “Disciplines that do not encourage internal criticism risk atrophy and death. But disciplines that do not evaluate according to standards of competence risk disintegration and incoherence. That’s the paradox that any discipline lives in. That’s the paradox that the university lives in.”</w:t>
      </w:r>
    </w:p>
    <w:p w14:paraId="2E9CB63D" w14:textId="77777777" w:rsidR="00254984" w:rsidRPr="00D91B46" w:rsidRDefault="00254984" w:rsidP="00254984">
      <w:pPr>
        <w:pStyle w:val="Heading4"/>
      </w:pPr>
      <w:r w:rsidRPr="00D91B46">
        <w:t>Academic freedom isn't even a constitutionally protected right – it's merely a societal norm designed to promote the common good</w:t>
      </w:r>
    </w:p>
    <w:p w14:paraId="4D080080" w14:textId="77777777" w:rsidR="00254984" w:rsidRPr="00607D33" w:rsidRDefault="00254984" w:rsidP="00254984">
      <w:r w:rsidRPr="00607D33">
        <w:rPr>
          <w:b/>
        </w:rPr>
        <w:t>Weinstein 13</w:t>
      </w:r>
      <w:r w:rsidRPr="00607D33">
        <w:t xml:space="preserve"> </w:t>
      </w:r>
      <w:r w:rsidRPr="00607D33">
        <w:rPr>
          <w:rStyle w:val="Style13ptBold"/>
        </w:rPr>
        <w:t>[James Weinstein (Dan Cracchiolo Chair in Constitutional Law at Arizona State University, Faculty Fellow, Center for Law, Science &amp; Innovation Associate Fellow, Centre for Public Law, University of Cambridge, "Academic Freedom, Democracy, and the First Amendment," 2013] AZ</w:t>
      </w:r>
    </w:p>
    <w:p w14:paraId="47080D22" w14:textId="77777777" w:rsidR="00254984" w:rsidRDefault="00254984" w:rsidP="00254984">
      <w:pPr>
        <w:rPr>
          <w:rStyle w:val="StyleUnderline"/>
        </w:rPr>
      </w:pPr>
      <w:r w:rsidRPr="00607D33">
        <w:rPr>
          <w:sz w:val="16"/>
        </w:rPr>
        <w:t xml:space="preserve">The signal contribution that the modern American university has made to the progress of society cannot be seriously doubted. Among other measures, this enormous contribution is confirmed by the impressive number of Nobel Prizes that have been awarded to faculty at American Universities.177 Nor can there be any reasonable doubt that academic freedom has been integral to the creation and dissemination of the knowledge upon which the progress of society depends. But </w:t>
      </w:r>
      <w:r>
        <w:rPr>
          <w:rStyle w:val="StyleUnderline"/>
        </w:rPr>
        <w:t xml:space="preserve">what is open to question is whether it is either appropriate or necessary for the judiciary to vigorously protect academic freedom as constitutional norm. </w:t>
      </w:r>
      <w:r w:rsidRPr="00607D33">
        <w:rPr>
          <w:sz w:val="16"/>
        </w:rPr>
        <w:t xml:space="preserve">The burden of this paper has been to suggest that the judiciary should have only a modest role in that enterprise. This is because </w:t>
      </w:r>
      <w:r w:rsidRPr="00607D33">
        <w:rPr>
          <w:rStyle w:val="Emphasis"/>
          <w:highlight w:val="green"/>
        </w:rPr>
        <w:t xml:space="preserve">academic freedom has never been conceived as a true individual right </w:t>
      </w:r>
      <w:r w:rsidRPr="00607D33">
        <w:rPr>
          <w:rStyle w:val="StyleUnderline"/>
          <w:highlight w:val="green"/>
        </w:rPr>
        <w:t>but rather as a means of promoting “the common good.” Under our Constitution, it is emphatically</w:t>
      </w:r>
      <w:r>
        <w:rPr>
          <w:rStyle w:val="StyleUnderline"/>
        </w:rPr>
        <w:t xml:space="preserve"> the province </w:t>
      </w:r>
      <w:r w:rsidRPr="00607D33">
        <w:rPr>
          <w:rStyle w:val="StyleUnderline"/>
          <w:highlight w:val="green"/>
        </w:rPr>
        <w:t>the political branches</w:t>
      </w:r>
      <w:r>
        <w:rPr>
          <w:rStyle w:val="StyleUnderline"/>
        </w:rPr>
        <w:t xml:space="preserve"> government, </w:t>
      </w:r>
      <w:r w:rsidRPr="00607D33">
        <w:rPr>
          <w:rStyle w:val="StyleUnderline"/>
          <w:highlight w:val="green"/>
        </w:rPr>
        <w:t>not the judiciary, to effectuate the common good by balancing competing</w:t>
      </w:r>
      <w:r>
        <w:rPr>
          <w:rStyle w:val="StyleUnderline"/>
        </w:rPr>
        <w:t xml:space="preserve"> and often incommensurate general welfare </w:t>
      </w:r>
      <w:r w:rsidRPr="00607D33">
        <w:rPr>
          <w:rStyle w:val="StyleUnderline"/>
          <w:highlight w:val="green"/>
        </w:rPr>
        <w:t>concerns</w:t>
      </w:r>
      <w:r>
        <w:rPr>
          <w:rStyle w:val="StyleUnderline"/>
        </w:rPr>
        <w:t>.</w:t>
      </w:r>
    </w:p>
    <w:p w14:paraId="1AECBB01" w14:textId="77777777" w:rsidR="00254984" w:rsidRDefault="00254984" w:rsidP="00254984">
      <w:pPr>
        <w:pStyle w:val="Heading4"/>
      </w:pPr>
      <w:r>
        <w:t>This also outweighs their Wright evidence- just because two concepts have the same endpoint, that doesn’t make them the same thing. Wright says that both have a similar commitment to the pursuit of truth- but there are other important distinctions that the card doesn’t account for</w:t>
      </w:r>
    </w:p>
    <w:p w14:paraId="06CECD30" w14:textId="77777777" w:rsidR="00254984" w:rsidRDefault="00254984" w:rsidP="00254984"/>
    <w:p w14:paraId="46A26A47" w14:textId="77777777" w:rsidR="00254984" w:rsidRDefault="00254984" w:rsidP="00254984">
      <w:pPr>
        <w:pStyle w:val="Heading4"/>
      </w:pPr>
      <w:r>
        <w:t>Violation- the aff defends academic freedom, hold them to the plan text</w:t>
      </w:r>
    </w:p>
    <w:p w14:paraId="5FD3F657" w14:textId="77777777" w:rsidR="00254984" w:rsidRDefault="00254984" w:rsidP="00254984"/>
    <w:p w14:paraId="619E4B8F" w14:textId="77777777" w:rsidR="00254984" w:rsidRDefault="00254984" w:rsidP="00254984">
      <w:pPr>
        <w:pStyle w:val="Heading4"/>
      </w:pPr>
      <w:r>
        <w:t xml:space="preserve">Standard- </w:t>
      </w:r>
    </w:p>
    <w:p w14:paraId="10C592A1" w14:textId="77777777" w:rsidR="00254984" w:rsidRPr="00607D33" w:rsidRDefault="00254984" w:rsidP="00254984">
      <w:pPr>
        <w:pStyle w:val="Heading4"/>
      </w:pPr>
      <w:r w:rsidRPr="00607D33">
        <w:t>1. Ground- the aff shifts the basis of debate away from core neg generics toward an entirely different body of literature. Research is conceptually distinct from traditional free speech or protected expression. Research is mostly conducted by professors, not students, and is regulated by a completely different set of disciplinary rules – peer review, university guidelines on research ethics, and technical nature – that allow affs to avoid neg prep on donations, hate speech, or critiques of deliberative democracy</w:t>
      </w:r>
      <w:r>
        <w:t xml:space="preserve">. Ground key to fairness- ensures both debaters args operate on the same level. And key to education- it forms the basis for engagement. </w:t>
      </w:r>
    </w:p>
    <w:p w14:paraId="0696F0A0" w14:textId="77777777" w:rsidR="00254984" w:rsidRDefault="00254984" w:rsidP="00254984">
      <w:pPr>
        <w:pStyle w:val="Heading4"/>
      </w:pPr>
      <w:r>
        <w:t>2. Limits- saying that research is speech means that the aff gets access to a ton of other plans about types of research that are good or harmful such as biosynthetic research, different types of critical race studies, or military collusion. Underlimiting is better for clash since otherwise the neg is forced to absolutist positions instead of engaging in the nuance of the aff. Limits are also key to fairness- they establish adequate prep grounds for the negative and force well-researched contestation</w:t>
      </w:r>
    </w:p>
    <w:p w14:paraId="6799DE33" w14:textId="77777777" w:rsidR="00254984" w:rsidRDefault="00254984" w:rsidP="00254984"/>
    <w:p w14:paraId="14EE2D96" w14:textId="77777777" w:rsidR="00254984" w:rsidRDefault="00254984" w:rsidP="00254984">
      <w:pPr>
        <w:pStyle w:val="Heading4"/>
      </w:pPr>
      <w:r>
        <w:t>Voter-</w:t>
      </w:r>
    </w:p>
    <w:p w14:paraId="10578BEB" w14:textId="77777777" w:rsidR="00254984" w:rsidRPr="00EB6A03" w:rsidRDefault="00254984" w:rsidP="00254984">
      <w:pPr>
        <w:pStyle w:val="Heading4"/>
      </w:pPr>
      <w:r>
        <w:t>1. Fairness, debates a competitive activity, 2. Education, only portable impact.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shell which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099F613C" w14:textId="77777777" w:rsidR="00254984" w:rsidRPr="00B67880" w:rsidRDefault="00254984" w:rsidP="00254984">
      <w:pPr>
        <w:pStyle w:val="Heading4"/>
        <w:rPr>
          <w:rFonts w:ascii="Times" w:hAnsi="Times"/>
          <w:szCs w:val="22"/>
        </w:rPr>
      </w:pPr>
      <w:r w:rsidRPr="00B67880">
        <w:rPr>
          <w:rFonts w:ascii="Times" w:hAnsi="Times"/>
          <w:szCs w:val="22"/>
        </w:rPr>
        <w:t>Unfairness denies effective dialogue on kritikal issues which turns your impacts.</w:t>
      </w:r>
    </w:p>
    <w:p w14:paraId="4261EA60" w14:textId="77777777" w:rsidR="00254984" w:rsidRPr="00F27F76" w:rsidRDefault="00254984" w:rsidP="00254984">
      <w:pPr>
        <w:rPr>
          <w:rStyle w:val="Style13ptBold"/>
        </w:rPr>
      </w:pPr>
      <w:r w:rsidRPr="00B67880">
        <w:rPr>
          <w:rStyle w:val="Style13ptBold"/>
          <w:rFonts w:ascii="Times" w:hAnsi="Times"/>
          <w:sz w:val="22"/>
          <w:szCs w:val="22"/>
        </w:rPr>
        <w:t>Galloway 7</w:t>
      </w:r>
      <w:r w:rsidRPr="00B67880">
        <w:rPr>
          <w:rFonts w:ascii="Times" w:hAnsi="Times"/>
          <w:szCs w:val="22"/>
        </w:rPr>
        <w:t xml:space="preserve"> </w:t>
      </w:r>
      <w:r w:rsidRPr="00F27F76">
        <w:rPr>
          <w:rStyle w:val="Style13ptBold"/>
        </w:rPr>
        <w:t>Ryan Galloway, Samford Comm prof, Contemporary Argumentation and Debate, Vol. 28, 2007</w:t>
      </w:r>
    </w:p>
    <w:p w14:paraId="41694BD4" w14:textId="77777777" w:rsidR="00254984" w:rsidRPr="00F27F76" w:rsidRDefault="00254984" w:rsidP="00254984">
      <w:pPr>
        <w:rPr>
          <w:rFonts w:ascii="Times" w:hAnsi="Times"/>
          <w:sz w:val="14"/>
          <w:szCs w:val="22"/>
        </w:rPr>
      </w:pPr>
      <w:r w:rsidRPr="00F27F76">
        <w:rPr>
          <w:rStyle w:val="StyleUnderline"/>
          <w:rFonts w:ascii="Times" w:hAnsi="Times"/>
          <w:szCs w:val="22"/>
          <w:highlight w:val="green"/>
        </w:rPr>
        <w:t>Debate</w:t>
      </w:r>
      <w:r w:rsidRPr="00B67880">
        <w:rPr>
          <w:rStyle w:val="StyleUnderline"/>
          <w:rFonts w:ascii="Times" w:hAnsi="Times"/>
          <w:szCs w:val="22"/>
        </w:rPr>
        <w:t xml:space="preserve"> as a dialogue </w:t>
      </w:r>
      <w:r w:rsidRPr="00F27F76">
        <w:rPr>
          <w:rStyle w:val="StyleUnderline"/>
          <w:rFonts w:ascii="Times" w:hAnsi="Times"/>
          <w:szCs w:val="22"/>
          <w:highlight w:val="green"/>
        </w:rPr>
        <w:t>sets an argumentative table</w:t>
      </w:r>
      <w:r w:rsidRPr="00B67880">
        <w:rPr>
          <w:rStyle w:val="StyleUnderline"/>
          <w:rFonts w:ascii="Times" w:hAnsi="Times"/>
          <w:szCs w:val="22"/>
        </w:rPr>
        <w:t xml:space="preserve">, where </w:t>
      </w:r>
      <w:r w:rsidRPr="00F27F76">
        <w:rPr>
          <w:rStyle w:val="StyleUnderline"/>
          <w:rFonts w:ascii="Times" w:hAnsi="Times"/>
          <w:szCs w:val="22"/>
          <w:highlight w:val="green"/>
        </w:rPr>
        <w:t>all parties receive</w:t>
      </w:r>
      <w:r w:rsidRPr="00B67880">
        <w:rPr>
          <w:rStyle w:val="StyleUnderline"/>
          <w:rFonts w:ascii="Times" w:hAnsi="Times"/>
          <w:szCs w:val="22"/>
        </w:rPr>
        <w:t xml:space="preserve"> a relatively </w:t>
      </w:r>
      <w:r w:rsidRPr="00F27F76">
        <w:rPr>
          <w:rStyle w:val="StyleUnderline"/>
          <w:rFonts w:ascii="Times" w:hAnsi="Times"/>
          <w:szCs w:val="22"/>
          <w:highlight w:val="green"/>
        </w:rPr>
        <w:t>fair opportunity to voice their position</w:t>
      </w:r>
      <w:r w:rsidRPr="00F27F76">
        <w:rPr>
          <w:rFonts w:ascii="Times" w:hAnsi="Times"/>
          <w:sz w:val="14"/>
          <w:szCs w:val="22"/>
          <w:highlight w:val="green"/>
        </w:rPr>
        <w:t>.</w:t>
      </w:r>
      <w:r w:rsidRPr="00F27F76">
        <w:rPr>
          <w:rFonts w:ascii="Times" w:hAnsi="Times"/>
          <w:sz w:val="14"/>
          <w:szCs w:val="22"/>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B77E43">
        <w:rPr>
          <w:rStyle w:val="StyleUnderline"/>
          <w:rFonts w:ascii="Times" w:hAnsi="Times"/>
          <w:szCs w:val="22"/>
        </w:rPr>
        <w:t>When one side takes more than its share, competitive equity suffers</w:t>
      </w:r>
      <w:r w:rsidRPr="00F27F76">
        <w:rPr>
          <w:rFonts w:ascii="Times" w:hAnsi="Times"/>
          <w:sz w:val="14"/>
          <w:szCs w:val="22"/>
        </w:rPr>
        <w:t xml:space="preserve">. However, </w:t>
      </w:r>
      <w:r w:rsidRPr="00F27F76">
        <w:rPr>
          <w:rStyle w:val="StyleUnderline"/>
          <w:rFonts w:ascii="Times" w:hAnsi="Times"/>
          <w:szCs w:val="22"/>
          <w:highlight w:val="green"/>
        </w:rPr>
        <w:t>it</w:t>
      </w:r>
      <w:r w:rsidRPr="00F27F76">
        <w:rPr>
          <w:rFonts w:ascii="Times" w:hAnsi="Times"/>
          <w:sz w:val="14"/>
          <w:szCs w:val="22"/>
        </w:rPr>
        <w:t xml:space="preserve"> also </w:t>
      </w:r>
      <w:r w:rsidRPr="00F27F76">
        <w:rPr>
          <w:rStyle w:val="StyleUnderline"/>
          <w:rFonts w:ascii="Times" w:hAnsi="Times"/>
          <w:szCs w:val="22"/>
          <w:highlight w:val="green"/>
        </w:rPr>
        <w:t>undermines</w:t>
      </w:r>
      <w:r w:rsidRPr="00B67880">
        <w:rPr>
          <w:rStyle w:val="StyleUnderline"/>
          <w:rFonts w:ascii="Times" w:hAnsi="Times"/>
          <w:szCs w:val="22"/>
        </w:rPr>
        <w:t xml:space="preserve"> the </w:t>
      </w:r>
      <w:r w:rsidRPr="00F27F76">
        <w:rPr>
          <w:rStyle w:val="StyleUnderline"/>
          <w:rFonts w:ascii="Times" w:hAnsi="Times"/>
          <w:szCs w:val="22"/>
          <w:highlight w:val="green"/>
        </w:rPr>
        <w:t>respect due to the other</w:t>
      </w:r>
      <w:r w:rsidRPr="00B67880">
        <w:rPr>
          <w:rStyle w:val="StyleUnderline"/>
          <w:rFonts w:ascii="Times" w:hAnsi="Times"/>
          <w:szCs w:val="22"/>
        </w:rPr>
        <w:t xml:space="preserve"> involved </w:t>
      </w:r>
      <w:r w:rsidRPr="00F27F76">
        <w:rPr>
          <w:rStyle w:val="StyleUnderline"/>
          <w:rFonts w:ascii="Times" w:hAnsi="Times"/>
          <w:szCs w:val="22"/>
          <w:highlight w:val="green"/>
        </w:rPr>
        <w:t>in</w:t>
      </w:r>
      <w:r w:rsidRPr="00B67880">
        <w:rPr>
          <w:rStyle w:val="StyleUnderline"/>
          <w:rFonts w:ascii="Times" w:hAnsi="Times"/>
          <w:szCs w:val="22"/>
        </w:rPr>
        <w:t xml:space="preserve"> the </w:t>
      </w:r>
      <w:r w:rsidRPr="00F27F76">
        <w:rPr>
          <w:rStyle w:val="StyleUnderline"/>
          <w:rFonts w:ascii="Times" w:hAnsi="Times"/>
          <w:szCs w:val="22"/>
          <w:highlight w:val="green"/>
        </w:rPr>
        <w:t>dialogue</w:t>
      </w:r>
      <w:r w:rsidRPr="00F27F76">
        <w:rPr>
          <w:rFonts w:ascii="Times" w:hAnsi="Times"/>
          <w:sz w:val="14"/>
          <w:szCs w:val="22"/>
        </w:rPr>
        <w:t xml:space="preserve">. When one side excludes the other, </w:t>
      </w:r>
      <w:r w:rsidRPr="00B77E43">
        <w:rPr>
          <w:rStyle w:val="StyleUnderline"/>
          <w:rFonts w:ascii="Times" w:hAnsi="Times"/>
          <w:szCs w:val="22"/>
        </w:rPr>
        <w:t>it</w:t>
      </w:r>
      <w:r w:rsidRPr="00F27F76">
        <w:rPr>
          <w:rFonts w:ascii="Times" w:hAnsi="Times"/>
          <w:sz w:val="14"/>
          <w:szCs w:val="22"/>
        </w:rPr>
        <w:t xml:space="preserve"> fundamentally </w:t>
      </w:r>
      <w:r w:rsidRPr="00B77E43">
        <w:rPr>
          <w:rStyle w:val="StyleUnderline"/>
          <w:rFonts w:ascii="Times" w:hAnsi="Times"/>
          <w:szCs w:val="22"/>
        </w:rPr>
        <w:t>denies the personhood of the other participant</w:t>
      </w:r>
      <w:r w:rsidRPr="00F27F76">
        <w:rPr>
          <w:rFonts w:ascii="Times" w:hAnsi="Times"/>
          <w:sz w:val="14"/>
          <w:szCs w:val="22"/>
        </w:rPr>
        <w:t xml:space="preserve"> (Ehninger, 1970, p. 110). A pedagogy of debate as dialogue takes this respect as a fundamental component. A desire </w:t>
      </w:r>
      <w:r w:rsidRPr="00F27F76">
        <w:rPr>
          <w:rStyle w:val="StyleUnderline"/>
          <w:rFonts w:ascii="Times" w:hAnsi="Times"/>
          <w:szCs w:val="22"/>
          <w:highlight w:val="green"/>
        </w:rPr>
        <w:t>to be fair is a fundamental condition</w:t>
      </w:r>
      <w:r w:rsidRPr="00B67880">
        <w:rPr>
          <w:rStyle w:val="StyleUnderline"/>
          <w:rFonts w:ascii="Times" w:hAnsi="Times"/>
          <w:szCs w:val="22"/>
        </w:rPr>
        <w:t xml:space="preserve"> of a dialogue that takes the form of a demand for equality of voice</w:t>
      </w:r>
      <w:r w:rsidRPr="00F27F76">
        <w:rPr>
          <w:rFonts w:ascii="Times" w:hAnsi="Times"/>
          <w:sz w:val="14"/>
          <w:szCs w:val="22"/>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F27F76">
        <w:rPr>
          <w:rStyle w:val="StyleUnderline"/>
          <w:rFonts w:ascii="Times" w:hAnsi="Times"/>
          <w:szCs w:val="22"/>
          <w:highlight w:val="green"/>
        </w:rPr>
        <w:t>one side comes</w:t>
      </w:r>
      <w:r w:rsidRPr="00F27F76">
        <w:rPr>
          <w:rFonts w:ascii="Times" w:hAnsi="Times"/>
          <w:sz w:val="14"/>
          <w:szCs w:val="22"/>
        </w:rPr>
        <w:t xml:space="preserve"> to the argumentative table </w:t>
      </w:r>
      <w:r w:rsidRPr="00F27F76">
        <w:rPr>
          <w:rStyle w:val="StyleUnderline"/>
          <w:rFonts w:ascii="Times" w:hAnsi="Times"/>
          <w:szCs w:val="22"/>
          <w:highlight w:val="green"/>
        </w:rPr>
        <w:t>unable to</w:t>
      </w:r>
      <w:r w:rsidRPr="00B67880">
        <w:rPr>
          <w:rStyle w:val="StyleUnderline"/>
          <w:rFonts w:ascii="Times" w:hAnsi="Times"/>
          <w:szCs w:val="22"/>
        </w:rPr>
        <w:t xml:space="preserve"> meaningfully </w:t>
      </w:r>
      <w:r w:rsidRPr="00F27F76">
        <w:rPr>
          <w:rStyle w:val="StyleUnderline"/>
          <w:rFonts w:ascii="Times" w:hAnsi="Times"/>
          <w:szCs w:val="22"/>
          <w:highlight w:val="green"/>
        </w:rPr>
        <w:t>participate</w:t>
      </w:r>
      <w:r w:rsidRPr="00F27F76">
        <w:rPr>
          <w:rFonts w:ascii="Times" w:hAnsi="Times"/>
          <w:sz w:val="14"/>
          <w:szCs w:val="22"/>
        </w:rPr>
        <w:t xml:space="preserve"> in a dialogue. They are unable to “understand what ‘went on…’” and are left to the whims of time and power (Farrell, 1985, p. 114).</w:t>
      </w:r>
    </w:p>
    <w:p w14:paraId="7F8ECD84" w14:textId="77777777" w:rsidR="00254984" w:rsidRPr="00607D33" w:rsidRDefault="00254984" w:rsidP="00254984"/>
    <w:p w14:paraId="246F486D" w14:textId="77777777" w:rsidR="00254984" w:rsidRDefault="00254984" w:rsidP="00254984">
      <w:pPr>
        <w:pStyle w:val="Heading2"/>
      </w:pPr>
      <w:r>
        <w:t xml:space="preserve">&lt;Insert </w:t>
      </w:r>
      <w:r w:rsidR="00D84612">
        <w:t>Bioterror PIC&gt;</w:t>
      </w:r>
      <w:bookmarkStart w:id="0" w:name="_GoBack"/>
      <w:bookmarkEnd w:id="0"/>
    </w:p>
    <w:p w14:paraId="5C3A40A8" w14:textId="77777777" w:rsidR="00D84612" w:rsidRDefault="00D84612" w:rsidP="00254984">
      <w:pPr>
        <w:pStyle w:val="Heading2"/>
      </w:pPr>
    </w:p>
    <w:p w14:paraId="41CF5CAD" w14:textId="77777777" w:rsidR="00254984" w:rsidRDefault="00254984" w:rsidP="00254984">
      <w:pPr>
        <w:pStyle w:val="Heading2"/>
      </w:pPr>
      <w:r>
        <w:t xml:space="preserve">CP- </w:t>
      </w:r>
      <w:r w:rsidR="00430788">
        <w:t>Professor HS</w:t>
      </w:r>
    </w:p>
    <w:p w14:paraId="4B23250D" w14:textId="77777777" w:rsidR="00254984" w:rsidRDefault="00254984" w:rsidP="00254984">
      <w:pPr>
        <w:pStyle w:val="Heading4"/>
      </w:pPr>
      <w:r>
        <w:t>Text: Public colleges and universities ought not restrict constitutionally protected speech on the basis of academic freedom or deny tenure to professors, except when white professors use bigoted speech</w:t>
      </w:r>
    </w:p>
    <w:p w14:paraId="1E513326" w14:textId="77777777" w:rsidR="00254984" w:rsidRPr="00C24187" w:rsidRDefault="00254984" w:rsidP="00254984">
      <w:r w:rsidRPr="00C24187">
        <w:rPr>
          <w:b/>
        </w:rPr>
        <w:t>Berrett 10</w:t>
      </w:r>
      <w:r w:rsidRPr="00C24187">
        <w:t xml:space="preserve"> </w:t>
      </w:r>
      <w:r w:rsidRPr="00C24187">
        <w:rPr>
          <w:rStyle w:val="Style13ptBold"/>
        </w:rPr>
        <w:t>[Berrett, Dan. Senior Reporter at the Chronicle “Academic Freedom and Holocaust Denial.” Inside Higher Ed, October 26, 2010.]</w:t>
      </w:r>
    </w:p>
    <w:p w14:paraId="2C2400F6" w14:textId="77777777" w:rsidR="00254984" w:rsidRPr="00C9708A" w:rsidRDefault="00254984" w:rsidP="00254984">
      <w:pPr>
        <w:rPr>
          <w:sz w:val="16"/>
        </w:rPr>
      </w:pPr>
      <w:r w:rsidRPr="00C9708A">
        <w:rPr>
          <w:rStyle w:val="StyleUnderline"/>
          <w:highlight w:val="green"/>
        </w:rPr>
        <w:t>Colleges’ faculty members</w:t>
      </w:r>
      <w:r w:rsidRPr="00C9708A">
        <w:rPr>
          <w:sz w:val="16"/>
        </w:rPr>
        <w:t xml:space="preserve"> use social media just how most other people do. Sometimes they share major personal milestones with friends and family and sometimes they post funny anecdotes. But faculty, like some other people, </w:t>
      </w:r>
      <w:r w:rsidRPr="00C9708A">
        <w:rPr>
          <w:rStyle w:val="StyleUnderline"/>
        </w:rPr>
        <w:t xml:space="preserve">may </w:t>
      </w:r>
      <w:r w:rsidRPr="00C9708A">
        <w:rPr>
          <w:rStyle w:val="StyleUnderline"/>
          <w:highlight w:val="green"/>
        </w:rPr>
        <w:t>sometimes post</w:t>
      </w:r>
      <w:r w:rsidRPr="00C9708A">
        <w:rPr>
          <w:rStyle w:val="StyleUnderline"/>
        </w:rPr>
        <w:t xml:space="preserve"> political assertions that contain </w:t>
      </w:r>
      <w:r w:rsidRPr="00C9708A">
        <w:rPr>
          <w:rStyle w:val="StyleUnderline"/>
          <w:highlight w:val="green"/>
        </w:rPr>
        <w:t>hate speech or offensive language</w:t>
      </w:r>
      <w:r w:rsidRPr="00C9708A">
        <w:rPr>
          <w:rStyle w:val="StyleUnderline"/>
        </w:rPr>
        <w:t>.</w:t>
      </w:r>
      <w:r>
        <w:rPr>
          <w:rStyle w:val="StyleUnderline"/>
        </w:rPr>
        <w:t xml:space="preserve"> </w:t>
      </w:r>
      <w:r w:rsidRPr="00C9708A">
        <w:rPr>
          <w:rStyle w:val="StyleUnderline"/>
        </w:rPr>
        <w:t xml:space="preserve">Hate speech </w:t>
      </w:r>
      <w:r w:rsidRPr="00C9708A">
        <w:rPr>
          <w:rStyle w:val="StyleUnderline"/>
          <w:highlight w:val="green"/>
        </w:rPr>
        <w:t>goes beyond language that</w:t>
      </w:r>
      <w:r w:rsidRPr="00C9708A">
        <w:rPr>
          <w:rStyle w:val="StyleUnderline"/>
        </w:rPr>
        <w:t xml:space="preserve"> might </w:t>
      </w:r>
      <w:r w:rsidRPr="00C9708A">
        <w:rPr>
          <w:rStyle w:val="StyleUnderline"/>
          <w:highlight w:val="green"/>
        </w:rPr>
        <w:t>make someone uncomfortable</w:t>
      </w:r>
      <w:r w:rsidRPr="00C9708A">
        <w:rPr>
          <w:sz w:val="16"/>
        </w:rPr>
        <w:t xml:space="preserve">. </w:t>
      </w:r>
      <w:hyperlink r:id="rId10" w:history="1">
        <w:r w:rsidRPr="00C9708A">
          <w:rPr>
            <w:sz w:val="16"/>
          </w:rPr>
          <w:t>According</w:t>
        </w:r>
      </w:hyperlink>
      <w:r w:rsidRPr="00C9708A">
        <w:rPr>
          <w:sz w:val="16"/>
        </w:rPr>
        <w:t xml:space="preserve"> to the American Bar Association, hate speech “</w:t>
      </w:r>
      <w:r w:rsidRPr="00C9708A">
        <w:rPr>
          <w:rStyle w:val="StyleUnderline"/>
          <w:highlight w:val="green"/>
        </w:rPr>
        <w:t>offends</w:t>
      </w:r>
      <w:r w:rsidRPr="00C9708A">
        <w:rPr>
          <w:rStyle w:val="StyleUnderline"/>
        </w:rPr>
        <w:t xml:space="preserve">, threatens or insults </w:t>
      </w:r>
      <w:r w:rsidRPr="00C9708A">
        <w:rPr>
          <w:rStyle w:val="StyleUnderline"/>
          <w:highlight w:val="green"/>
        </w:rPr>
        <w:t>groups based on race, color, religion, sexual orientation</w:t>
      </w:r>
      <w:r w:rsidRPr="00C9708A">
        <w:rPr>
          <w:rStyle w:val="StyleUnderline"/>
        </w:rPr>
        <w:t xml:space="preserve">, </w:t>
      </w:r>
      <w:r w:rsidRPr="00C9708A">
        <w:rPr>
          <w:sz w:val="16"/>
        </w:rPr>
        <w:t xml:space="preserve">etc.” Of course, hate speech isn’t a new idea. But social media has become an easy way for people to spread hateful comments, and those who might normally keep hateful ideas to themselves may feel more comfortable airing their beliefs online. </w:t>
      </w:r>
      <w:r w:rsidRPr="00C9708A">
        <w:rPr>
          <w:rStyle w:val="StyleUnderline"/>
        </w:rPr>
        <w:t>Other universities’ faculty have been some of those people to air hateful opinions online</w:t>
      </w:r>
      <w:r w:rsidRPr="00C9708A">
        <w:rPr>
          <w:sz w:val="16"/>
        </w:rPr>
        <w:t xml:space="preserve">. At Concordia University, a professor was </w:t>
      </w:r>
      <w:hyperlink r:id="rId11" w:history="1">
        <w:r w:rsidRPr="00C9708A">
          <w:rPr>
            <w:sz w:val="16"/>
          </w:rPr>
          <w:t>fired</w:t>
        </w:r>
      </w:hyperlink>
      <w:r w:rsidRPr="00C9708A">
        <w:rPr>
          <w:sz w:val="16"/>
        </w:rPr>
        <w:t xml:space="preserve"> for comments she made online about National Football League player Colin Kaepernick’s protests. </w:t>
      </w:r>
      <w:r w:rsidRPr="00C9708A">
        <w:rPr>
          <w:rStyle w:val="StyleUnderline"/>
        </w:rPr>
        <w:t xml:space="preserve">A </w:t>
      </w:r>
      <w:r w:rsidRPr="00C9708A">
        <w:rPr>
          <w:rStyle w:val="StyleUnderline"/>
          <w:highlight w:val="green"/>
        </w:rPr>
        <w:t>professor at</w:t>
      </w:r>
      <w:r w:rsidRPr="00C9708A">
        <w:rPr>
          <w:rStyle w:val="StyleUnderline"/>
        </w:rPr>
        <w:t xml:space="preserve"> the </w:t>
      </w:r>
      <w:r w:rsidRPr="00C9708A">
        <w:rPr>
          <w:rStyle w:val="StyleUnderline"/>
          <w:highlight w:val="green"/>
        </w:rPr>
        <w:t>U</w:t>
      </w:r>
      <w:r w:rsidRPr="00C9708A">
        <w:rPr>
          <w:rStyle w:val="StyleUnderline"/>
        </w:rPr>
        <w:t xml:space="preserve">niversity of </w:t>
      </w:r>
      <w:r w:rsidRPr="00C9708A">
        <w:rPr>
          <w:rStyle w:val="StyleUnderline"/>
          <w:highlight w:val="green"/>
        </w:rPr>
        <w:t>V</w:t>
      </w:r>
      <w:r w:rsidRPr="00C9708A">
        <w:rPr>
          <w:rStyle w:val="StyleUnderline"/>
        </w:rPr>
        <w:t>irginia</w:t>
      </w:r>
      <w:r>
        <w:rPr>
          <w:rStyle w:val="StyleUnderline"/>
        </w:rPr>
        <w:t xml:space="preserve"> </w:t>
      </w:r>
      <w:hyperlink r:id="rId12" w:history="1">
        <w:r w:rsidRPr="00C9708A">
          <w:rPr>
            <w:rStyle w:val="StyleUnderline"/>
          </w:rPr>
          <w:t>posted</w:t>
        </w:r>
      </w:hyperlink>
      <w:r>
        <w:rPr>
          <w:rStyle w:val="StyleUnderline"/>
        </w:rPr>
        <w:t xml:space="preserve"> </w:t>
      </w:r>
      <w:r w:rsidRPr="00C9708A">
        <w:rPr>
          <w:rStyle w:val="StyleUnderline"/>
        </w:rPr>
        <w:t xml:space="preserve">a Facebook status </w:t>
      </w:r>
      <w:r w:rsidRPr="00C9708A">
        <w:rPr>
          <w:rStyle w:val="StyleUnderline"/>
          <w:highlight w:val="green"/>
        </w:rPr>
        <w:t>equating the Black Lives Matters movement to</w:t>
      </w:r>
      <w:r w:rsidRPr="00C9708A">
        <w:rPr>
          <w:rStyle w:val="StyleUnderline"/>
        </w:rPr>
        <w:t xml:space="preserve"> the </w:t>
      </w:r>
      <w:r w:rsidRPr="00C9708A">
        <w:rPr>
          <w:rStyle w:val="StyleUnderline"/>
          <w:highlight w:val="green"/>
        </w:rPr>
        <w:t>K</w:t>
      </w:r>
      <w:r w:rsidRPr="00C9708A">
        <w:rPr>
          <w:rStyle w:val="StyleUnderline"/>
        </w:rPr>
        <w:t xml:space="preserve">u </w:t>
      </w:r>
      <w:r w:rsidRPr="00C9708A">
        <w:rPr>
          <w:rStyle w:val="StyleUnderline"/>
          <w:highlight w:val="green"/>
        </w:rPr>
        <w:t>K</w:t>
      </w:r>
      <w:r w:rsidRPr="00C9708A">
        <w:rPr>
          <w:rStyle w:val="StyleUnderline"/>
        </w:rPr>
        <w:t xml:space="preserve">lux </w:t>
      </w:r>
      <w:r w:rsidRPr="00C9708A">
        <w:rPr>
          <w:rStyle w:val="StyleUnderline"/>
          <w:highlight w:val="green"/>
        </w:rPr>
        <w:t>K</w:t>
      </w:r>
      <w:r w:rsidRPr="00C9708A">
        <w:rPr>
          <w:rStyle w:val="StyleUnderline"/>
        </w:rPr>
        <w:t>lan</w:t>
      </w:r>
      <w:r w:rsidRPr="00C9708A">
        <w:rPr>
          <w:sz w:val="16"/>
        </w:rPr>
        <w:t xml:space="preserve">, but the university didn’t fire the professor, citing his right to free speech. Unfortunately, </w:t>
      </w:r>
      <w:r w:rsidRPr="00C9708A">
        <w:rPr>
          <w:rStyle w:val="StyleUnderline"/>
          <w:highlight w:val="green"/>
        </w:rPr>
        <w:t>these incidents</w:t>
      </w:r>
      <w:r w:rsidRPr="00C9708A">
        <w:rPr>
          <w:rStyle w:val="StyleUnderline"/>
        </w:rPr>
        <w:t xml:space="preserve"> of professors using offensive language</w:t>
      </w:r>
      <w:r w:rsidRPr="00C9708A">
        <w:rPr>
          <w:sz w:val="16"/>
        </w:rPr>
        <w:t xml:space="preserve"> online </w:t>
      </w:r>
      <w:r w:rsidRPr="00C9708A">
        <w:rPr>
          <w:rStyle w:val="StyleUnderline"/>
          <w:highlight w:val="green"/>
        </w:rPr>
        <w:t>are</w:t>
      </w:r>
      <w:r w:rsidRPr="00C9708A">
        <w:rPr>
          <w:sz w:val="16"/>
        </w:rPr>
        <w:t xml:space="preserve"> not </w:t>
      </w:r>
      <w:hyperlink r:id="rId13" w:history="1">
        <w:r w:rsidRPr="00C9708A">
          <w:rPr>
            <w:sz w:val="16"/>
          </w:rPr>
          <w:t>isolated</w:t>
        </w:r>
      </w:hyperlink>
      <w:r w:rsidRPr="00C9708A">
        <w:rPr>
          <w:sz w:val="16"/>
        </w:rPr>
        <w:t xml:space="preserve"> and are </w:t>
      </w:r>
      <w:r w:rsidRPr="00C9708A">
        <w:rPr>
          <w:rStyle w:val="StyleUnderline"/>
          <w:highlight w:val="green"/>
        </w:rPr>
        <w:t>prevalent on various campuses</w:t>
      </w:r>
      <w:r w:rsidRPr="00C9708A">
        <w:rPr>
          <w:rStyle w:val="StyleUnderline"/>
        </w:rPr>
        <w:t>. These online posts use harsh language to disparage specific religious, ethnic or racial groups, and members of these groups are likely in classes these professors teach</w:t>
      </w:r>
      <w:r w:rsidRPr="00C9708A">
        <w:rPr>
          <w:sz w:val="16"/>
        </w:rPr>
        <w:t>. Because of that, faculty members should be fired if they are found to have posted hate speech on social media or elsewhere on the internet.</w:t>
      </w:r>
    </w:p>
    <w:p w14:paraId="7C45B421" w14:textId="77777777" w:rsidR="00254984" w:rsidRPr="00C9708A" w:rsidRDefault="00254984" w:rsidP="00254984">
      <w:pPr>
        <w:pStyle w:val="Heading4"/>
      </w:pPr>
      <w:r>
        <w:t>Racism from white professors causes minority faculty to leave schools—that turns the case and results in decreased wellbeings</w:t>
      </w:r>
    </w:p>
    <w:p w14:paraId="191C633B" w14:textId="77777777" w:rsidR="00254984" w:rsidRPr="00B76B55" w:rsidRDefault="00254984" w:rsidP="00254984">
      <w:pPr>
        <w:rPr>
          <w:rStyle w:val="Style13ptBold"/>
        </w:rPr>
      </w:pPr>
      <w:r w:rsidRPr="00B76B55">
        <w:rPr>
          <w:b/>
        </w:rPr>
        <w:t>Jayakumar 09</w:t>
      </w:r>
      <w:r>
        <w:t xml:space="preserve"> </w:t>
      </w:r>
      <w:r w:rsidRPr="00B76B55">
        <w:rPr>
          <w:rStyle w:val="Style13ptBold"/>
        </w:rPr>
        <w:t>[Jayakumar, Uma M. Howard, Tyrone C, Allen, Walter R. Han, June C. (Uma M. Jayakumar is a Postdoctoral Fellow at the National Center for Institutional Diversity. Tyrone C. Howard is an Associate Professor of Urban Schooling and Director of Center X at the University of California, Los Angeles. Walter R. Allen is Allan Murray Cartter Professor of Higher Education and Distinguished Professor of Sociology at the University of California, Los Angeles. June C. Han is a faculty member teaching Biology at Citrus College in Glendora, California.) “Racial Privelege in the Professiorate: An Exploration of Campus Climate, Retention, and Satisfaction” The Journal of Higher Education, Vol,. 80, No. 5 (Sep/Oct 2009). The Ohio State University)] NB</w:t>
      </w:r>
    </w:p>
    <w:p w14:paraId="7117910B" w14:textId="77777777" w:rsidR="00254984" w:rsidRPr="00C9708A" w:rsidRDefault="00254984" w:rsidP="00254984">
      <w:pPr>
        <w:rPr>
          <w:sz w:val="16"/>
        </w:rPr>
      </w:pPr>
      <w:r w:rsidRPr="00C9708A">
        <w:rPr>
          <w:sz w:val="16"/>
        </w:rPr>
        <w:t xml:space="preserve">In addition to the factors influencing all faculty, </w:t>
      </w:r>
      <w:r w:rsidRPr="00C9708A">
        <w:rPr>
          <w:rStyle w:val="StyleUnderline"/>
          <w:highlight w:val="green"/>
        </w:rPr>
        <w:t>faculty of color are subjected to racist ideologies</w:t>
      </w:r>
      <w:r w:rsidRPr="00B76B55">
        <w:rPr>
          <w:rStyle w:val="StyleUnderline"/>
        </w:rPr>
        <w:t xml:space="preserve"> and racially discriminatory behaviors. “Raced” </w:t>
      </w:r>
      <w:r w:rsidRPr="00C9708A">
        <w:rPr>
          <w:rStyle w:val="StyleUnderline"/>
          <w:highlight w:val="green"/>
        </w:rPr>
        <w:t>challenges and barriers negatively influence faculty of color specifically</w:t>
      </w:r>
      <w:r w:rsidRPr="00C9708A">
        <w:rPr>
          <w:sz w:val="16"/>
        </w:rPr>
        <w:t xml:space="preserve">. Such challenges </w:t>
      </w:r>
      <w:r w:rsidRPr="00C9708A">
        <w:rPr>
          <w:rStyle w:val="StyleUnderline"/>
          <w:highlight w:val="green"/>
        </w:rPr>
        <w:t>include (a) low numbers of minorities in the professoriate and on campus, (b) barriers to tenure and promotion, (c) feelings of “otherness,” and (d) experiences of racial and ethnic bias</w:t>
      </w:r>
      <w:r w:rsidRPr="00C9708A">
        <w:rPr>
          <w:sz w:val="16"/>
        </w:rPr>
        <w:t xml:space="preserve">. </w:t>
      </w:r>
      <w:r w:rsidRPr="00C9708A">
        <w:rPr>
          <w:rStyle w:val="StyleUnderline"/>
        </w:rPr>
        <w:t xml:space="preserve">Given the paucity of research </w:t>
      </w:r>
      <w:r w:rsidRPr="00C9708A">
        <w:rPr>
          <w:rStyle w:val="StyleUnderline"/>
          <w:highlight w:val="green"/>
        </w:rPr>
        <w:t>on turnover and attrition</w:t>
      </w:r>
      <w:r w:rsidRPr="00C9708A">
        <w:rPr>
          <w:rStyle w:val="StyleUnderline"/>
        </w:rPr>
        <w:t xml:space="preserve"> </w:t>
      </w:r>
      <w:r w:rsidRPr="00C9708A">
        <w:rPr>
          <w:sz w:val="16"/>
        </w:rPr>
        <w:t xml:space="preserve">for faculty of color (Stanley, 2006), </w:t>
      </w:r>
      <w:r w:rsidRPr="00C9708A">
        <w:rPr>
          <w:rStyle w:val="StyleUnderline"/>
        </w:rPr>
        <w:t>literature addressing the experiences of faculty of color at predominantly White institutions primarily informs this study</w:t>
      </w:r>
      <w:r w:rsidRPr="00C9708A">
        <w:rPr>
          <w:sz w:val="16"/>
        </w:rPr>
        <w:t>. While research on faculty retention is considered, the study refrains from using the experiences of Whites as the normative standard. The study instead is grounded in the distinctive experiences of people of color, particularly with regard to the four challenges mentioned above.</w:t>
      </w:r>
    </w:p>
    <w:p w14:paraId="30243F32" w14:textId="77777777" w:rsidR="00254984" w:rsidRDefault="00254984" w:rsidP="00254984">
      <w:pPr>
        <w:pStyle w:val="Heading2"/>
      </w:pPr>
      <w:r>
        <w:t>Case</w:t>
      </w:r>
    </w:p>
    <w:p w14:paraId="79991FBA" w14:textId="77777777" w:rsidR="00254984" w:rsidRDefault="00254984" w:rsidP="00254984">
      <w:pPr>
        <w:pStyle w:val="Heading3"/>
      </w:pPr>
      <w:r>
        <w:t>ROB</w:t>
      </w:r>
    </w:p>
    <w:p w14:paraId="0263161D" w14:textId="77777777" w:rsidR="00254984" w:rsidRDefault="00254984" w:rsidP="00254984">
      <w:pPr>
        <w:pStyle w:val="Heading4"/>
      </w:pPr>
      <w:r>
        <w:t>The role of the ballot is to vote for the debater who best maximizes expected foreseen wellbeing</w:t>
      </w:r>
    </w:p>
    <w:p w14:paraId="2E540D9C" w14:textId="77777777" w:rsidR="00254984" w:rsidRPr="008C4B2E" w:rsidRDefault="00254984" w:rsidP="00254984">
      <w:pPr>
        <w:pStyle w:val="Heading4"/>
      </w:pPr>
      <w:r w:rsidRPr="008C4B2E">
        <w:t>Moral realism is true- pain and pleasure are only intrinsic values</w:t>
      </w:r>
    </w:p>
    <w:p w14:paraId="699AE08E" w14:textId="77777777" w:rsidR="00254984" w:rsidRPr="00C16F1E" w:rsidRDefault="00254984" w:rsidP="00254984">
      <w:r w:rsidRPr="00C16F1E">
        <w:rPr>
          <w:b/>
        </w:rPr>
        <w:t>Gray 09</w:t>
      </w:r>
      <w:r w:rsidRPr="00C16F1E">
        <w:t xml:space="preserve"> </w:t>
      </w:r>
      <w:r w:rsidRPr="00C16F1E">
        <w:rPr>
          <w:rStyle w:val="Style13ptBold"/>
        </w:rPr>
        <w:t>[Gray, James W. "An Argument for Moral Realism." Ethical Realism. N.p., 07 Oct. 2009. Web. 04 Sept. 2015. &lt;https://ethicalrealism.wordpress.com/2009/10/07/an-argument-for-moral-realism/&gt;. MA in philosophy from San Jose State University (2008)]</w:t>
      </w:r>
    </w:p>
    <w:p w14:paraId="75A591FB" w14:textId="77777777" w:rsidR="00254984" w:rsidRPr="00C16F1E" w:rsidRDefault="00254984" w:rsidP="00254984">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nonmoral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it’s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themselves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The belief that the badness of pain is real and “pain is bad no matter who experiences it” will be rejected by anti-realists.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who has a headache. We don’t have to benefit from helping other people. To deny that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such as, “We ought to avoid pain.” Such an ought judgment is not merely based on my personal belief or desire; it’s based on the fact that pain is important no matter who experiences it. Conclusion: Pain has intrinsic disvalue If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deny that “pain is bad no matter who experiences it.” The strongest evidence that badness is real is the fact that denying it seems to require unjustified philosophical commitments. I will attempt to show that the alternatives are less justified in the next section.</w:t>
      </w:r>
    </w:p>
    <w:p w14:paraId="6BDE47B0" w14:textId="77777777" w:rsidR="00254984" w:rsidRPr="00C31725" w:rsidRDefault="00254984" w:rsidP="00254984">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49710E5E" w14:textId="77777777" w:rsidR="00254984" w:rsidRPr="00A709EC" w:rsidRDefault="00254984" w:rsidP="00254984">
      <w:r w:rsidRPr="003528F8">
        <w:rPr>
          <w:b/>
        </w:rPr>
        <w:t>Bostrom 11</w:t>
      </w:r>
      <w:r>
        <w:t xml:space="preserve"> </w:t>
      </w:r>
      <w:r w:rsidRPr="00A709EC">
        <w:rPr>
          <w:rStyle w:val="Style13ptBold"/>
        </w:rPr>
        <w:t>--¶ (2011) Nick Bostrom, Future of Humanity Institute, Oxford Martin School &amp; Faculty of Philosophy</w:t>
      </w:r>
    </w:p>
    <w:p w14:paraId="1141077D" w14:textId="77777777" w:rsidR="00254984" w:rsidRPr="003310D4" w:rsidRDefault="00254984" w:rsidP="00254984">
      <w:pPr>
        <w:pStyle w:val="Style2"/>
        <w:pBdr>
          <w:top w:val="none" w:sz="0" w:space="0" w:color="auto"/>
          <w:left w:val="none" w:sz="0" w:space="0" w:color="auto"/>
          <w:bottom w:val="none" w:sz="0" w:space="0" w:color="auto"/>
          <w:right w:val="none" w:sz="0" w:space="0" w:color="auto"/>
        </w:pBdr>
        <w:rPr>
          <w:rFonts w:ascii="Times" w:hAnsi="Times"/>
          <w:b/>
          <w:sz w:val="22"/>
          <w:u w:val="thick"/>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Pr>
        <w:t xml:space="preserve"> We may not </w:t>
      </w:r>
      <w:r w:rsidRPr="00C31725">
        <w:rPr>
          <w:rFonts w:ascii="Times" w:hAnsi="Times"/>
        </w:rPr>
        <w:t xml:space="preserve">now </w:t>
      </w:r>
      <w:r w:rsidRPr="00C31725">
        <w:rPr>
          <w:rStyle w:val="DebateUnderline"/>
        </w:rPr>
        <w:t>know</w:t>
      </w:r>
      <w:r w:rsidRPr="00C31725">
        <w:rPr>
          <w:rFonts w:ascii="Times" w:hAnsi="Times"/>
        </w:rPr>
        <w:t>—at least not in concrete detail—</w:t>
      </w:r>
      <w:r w:rsidRPr="00C31725">
        <w:rPr>
          <w:rStyle w:val="DebateUnderline"/>
        </w:rPr>
        <w:t>what</w:t>
      </w:r>
      <w:r w:rsidRPr="00C31725">
        <w:rPr>
          <w:rFonts w:ascii="Times" w:hAnsi="Times"/>
        </w:rPr>
        <w:t xml:space="preserve"> outcomes </w:t>
      </w:r>
      <w:r w:rsidRPr="00C31725">
        <w:rPr>
          <w:rStyle w:val="DebateUnderline"/>
        </w:rPr>
        <w:t>would count as a</w:t>
      </w:r>
      <w:r w:rsidRPr="00C31725">
        <w:rPr>
          <w:rFonts w:ascii="Times" w:hAnsi="Times"/>
        </w:rPr>
        <w:t xml:space="preserve"> big </w:t>
      </w:r>
      <w:r w:rsidRPr="00C31725">
        <w:rPr>
          <w:rStyle w:val="DebateUnderline"/>
        </w:rPr>
        <w:t xml:space="preserve">win </w:t>
      </w:r>
      <w:r w:rsidRPr="00C31725">
        <w:rPr>
          <w:rFonts w:ascii="Times" w:hAnsi="Times"/>
        </w:rPr>
        <w:t xml:space="preserve">for humanity; we might not </w:t>
      </w:r>
      <w:r w:rsidRPr="00C31725">
        <w:rPr>
          <w:rStyle w:val="DebateUnderline"/>
          <w:lang w:eastAsia="zh-CN"/>
        </w:rPr>
        <w:t>[or] e</w:t>
      </w:r>
      <w:r w:rsidRPr="00C31725">
        <w:rPr>
          <w:rStyle w:val="DebateUnderline"/>
        </w:rPr>
        <w:t xml:space="preserve">ven </w:t>
      </w:r>
      <w:r w:rsidRPr="00C31725">
        <w:rPr>
          <w:rFonts w:ascii="Times" w:hAnsi="Times"/>
        </w:rPr>
        <w:t xml:space="preserve">yet </w:t>
      </w:r>
      <w:r w:rsidRPr="00C31725">
        <w:rPr>
          <w:rStyle w:val="DebateUnderline"/>
        </w:rPr>
        <w:t xml:space="preserve">be able to imagine the best ends </w:t>
      </w:r>
      <w:r w:rsidRPr="00C31725">
        <w:rPr>
          <w:rFonts w:ascii="Times" w:hAnsi="Times"/>
        </w:rPr>
        <w:t>of our journey.</w:t>
      </w:r>
      <w:r w:rsidRPr="00C31725">
        <w:rPr>
          <w:rStyle w:val="DebateUnderline"/>
        </w:rPr>
        <w:t xml:space="preserve"> </w:t>
      </w:r>
      <w:r w:rsidRPr="00A709EC">
        <w:rPr>
          <w:rStyle w:val="StyleUnderline"/>
          <w:highlight w:val="cyan"/>
        </w:rPr>
        <w:t>If we are</w:t>
      </w:r>
      <w:r w:rsidRPr="00A709EC">
        <w:rPr>
          <w:rStyle w:val="DebateUnderline"/>
          <w:highlight w:val="cyan"/>
        </w:rPr>
        <w:t xml:space="preserve"> </w:t>
      </w:r>
      <w:r w:rsidRPr="00C31725">
        <w:rPr>
          <w:rFonts w:ascii="Times" w:hAnsi="Times"/>
        </w:rPr>
        <w:t>indeed profoundly</w:t>
      </w:r>
      <w:r w:rsidRPr="00C31725">
        <w:rPr>
          <w:rStyle w:val="DebateUnderline"/>
        </w:rPr>
        <w:t xml:space="preserve"> </w:t>
      </w:r>
      <w:r w:rsidRPr="00A709EC">
        <w:rPr>
          <w:rStyle w:val="StyleUnderline"/>
          <w:highlight w:val="cyan"/>
        </w:rPr>
        <w:t>uncertain about our ultimate aims, then</w:t>
      </w:r>
      <w:r w:rsidRPr="00A709EC">
        <w:rPr>
          <w:rStyle w:val="DebateUnderline"/>
          <w:highlight w:val="cyan"/>
        </w:rPr>
        <w:t xml:space="preserve"> </w:t>
      </w:r>
      <w:r w:rsidRPr="00C31725">
        <w:rPr>
          <w:rFonts w:ascii="Times" w:hAnsi="Times"/>
        </w:rPr>
        <w:t>we should recognize that</w:t>
      </w:r>
      <w:r w:rsidRPr="00C31725">
        <w:rPr>
          <w:rStyle w:val="DebateUnderline"/>
        </w:rPr>
        <w:t xml:space="preserve"> </w:t>
      </w:r>
      <w:r w:rsidRPr="00A709EC">
        <w:rPr>
          <w:rStyle w:val="StyleUnderline"/>
          <w:highlight w:val="cyan"/>
        </w:rPr>
        <w:t>there is a great option value in preservin</w:t>
      </w:r>
      <w:r w:rsidRPr="00A709EC">
        <w:rPr>
          <w:rStyle w:val="DebateUnderline"/>
          <w:highlight w:val="cyan"/>
        </w:rPr>
        <w:t>g</w:t>
      </w:r>
      <w:r w:rsidRPr="00C31725">
        <w:rPr>
          <w:rFonts w:ascii="Times" w:hAnsi="Times"/>
          <w:b/>
        </w:rPr>
        <w:t>—</w:t>
      </w:r>
      <w:r w:rsidRPr="00C31725">
        <w:rPr>
          <w:rFonts w:ascii="Times" w:hAnsi="Times"/>
        </w:rPr>
        <w:t>and ideally improving—</w:t>
      </w:r>
      <w:r w:rsidRPr="00A709EC">
        <w:rPr>
          <w:rStyle w:val="DebateUnderline"/>
        </w:rPr>
        <w:t xml:space="preserve">our ability to recognize value and to steer the </w:t>
      </w:r>
      <w:r w:rsidRPr="00A709EC">
        <w:rPr>
          <w:rStyle w:val="StyleUnderline"/>
          <w:highlight w:val="cyan"/>
        </w:rPr>
        <w:t>future</w:t>
      </w:r>
      <w:r w:rsidRPr="00A709EC">
        <w:rPr>
          <w:rStyle w:val="DebateUnderline"/>
          <w:highlight w:val="cyan"/>
        </w:rPr>
        <w:t xml:space="preserve"> </w:t>
      </w:r>
      <w:r w:rsidRPr="00C31725">
        <w:rPr>
          <w:rFonts w:ascii="Times" w:hAnsi="Times"/>
        </w:rPr>
        <w:t>accordingly.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A709EC">
        <w:rPr>
          <w:rStyle w:val="StyleUnderline"/>
          <w:highlight w:val="cyan"/>
        </w:rPr>
        <w:t>prevent</w:t>
      </w:r>
      <w:r w:rsidRPr="00A709EC">
        <w:rPr>
          <w:rStyle w:val="DebateUnderline"/>
          <w:highlight w:val="cyan"/>
          <w:lang w:eastAsia="zh-CN"/>
        </w:rPr>
        <w:t xml:space="preserve"> </w:t>
      </w:r>
      <w:r w:rsidRPr="00A709EC">
        <w:rPr>
          <w:rStyle w:val="DebateUnderline"/>
          <w:lang w:eastAsia="zh-CN"/>
        </w:rPr>
        <w:t xml:space="preserve">any </w:t>
      </w:r>
      <w:r w:rsidRPr="00A709EC">
        <w:rPr>
          <w:rStyle w:val="StyleUnderline"/>
          <w:highlight w:val="cyan"/>
        </w:rPr>
        <w:t>existential catastrophe</w:t>
      </w:r>
      <w:r w:rsidRPr="00C31725">
        <w:rPr>
          <w:rStyle w:val="DebateUnderline"/>
          <w:lang w:eastAsia="zh-CN"/>
        </w:rPr>
        <w:t>.</w:t>
      </w:r>
      <w:r w:rsidRPr="00C31725">
        <w:rPr>
          <w:rStyle w:val="DebateUnderline"/>
        </w:rPr>
        <w:t xml:space="preserve">    </w:t>
      </w:r>
    </w:p>
    <w:p w14:paraId="06C90A00" w14:textId="77777777" w:rsidR="00254984" w:rsidRDefault="00254984" w:rsidP="00254984">
      <w:pPr>
        <w:pStyle w:val="Heading4"/>
      </w:pPr>
      <w:r>
        <w:t>Their role of the ballot is merely an impact filter- it says to prioritize anti-blackness because it results in suffering- but extinctiojn causes infinite suffering so that would shift your role as the judge</w:t>
      </w:r>
    </w:p>
    <w:p w14:paraId="69914F54" w14:textId="77777777" w:rsidR="00254984" w:rsidRDefault="00254984" w:rsidP="00254984">
      <w:pPr>
        <w:pStyle w:val="Heading3"/>
      </w:pPr>
      <w:r>
        <w:t>1NC- Hate Speech</w:t>
      </w:r>
    </w:p>
    <w:p w14:paraId="069D459A" w14:textId="77777777" w:rsidR="00254984" w:rsidRPr="005254D5" w:rsidRDefault="00254984" w:rsidP="00254984">
      <w:pPr>
        <w:pStyle w:val="Heading4"/>
      </w:pPr>
      <w:r>
        <w:t>Hate speech is constitutionally protected- the aff restricts it</w:t>
      </w:r>
    </w:p>
    <w:p w14:paraId="5A83D0A1" w14:textId="77777777" w:rsidR="00254984" w:rsidRPr="005254D5" w:rsidRDefault="00254984" w:rsidP="00254984">
      <w:pPr>
        <w:rPr>
          <w:rStyle w:val="Style13ptBold"/>
        </w:rPr>
      </w:pPr>
      <w:r w:rsidRPr="001446B6">
        <w:rPr>
          <w:b/>
        </w:rPr>
        <w:t>Moore 16</w:t>
      </w:r>
      <w:r>
        <w:rPr>
          <w:rStyle w:val="Style13ptBold"/>
        </w:rPr>
        <w:t xml:space="preserve"> [</w:t>
      </w:r>
      <w:r w:rsidRPr="005254D5">
        <w:rPr>
          <w:rStyle w:val="Style13ptBold"/>
        </w:rPr>
        <w:t>Social Studies Research and Practice www.socstrp.org  Volume 11 Number 1 112 Spring 2016  You Cannot Say That in American Schools: Attacks on the First Amendment James R. Moore Cleveland State University</w:t>
      </w:r>
      <w:r>
        <w:rPr>
          <w:rStyle w:val="Style13ptBold"/>
        </w:rPr>
        <w:t>]</w:t>
      </w:r>
    </w:p>
    <w:p w14:paraId="0DE7865C" w14:textId="77777777" w:rsidR="00254984" w:rsidRPr="00576B4E" w:rsidRDefault="00254984" w:rsidP="00254984">
      <w:pPr>
        <w:rPr>
          <w:sz w:val="16"/>
          <w:szCs w:val="22"/>
        </w:rPr>
      </w:pPr>
      <w:r w:rsidRPr="00DE76CF">
        <w:rPr>
          <w:rStyle w:val="StyleUnderline"/>
          <w:b/>
          <w:sz w:val="16"/>
          <w:szCs w:val="22"/>
          <w:u w:val="none"/>
        </w:rPr>
        <w:t>The first amendment</w:t>
      </w:r>
      <w:r w:rsidRPr="00DE76CF">
        <w:rPr>
          <w:sz w:val="16"/>
          <w:szCs w:val="22"/>
        </w:rPr>
        <w:t xml:space="preserve">, a crucial component of American constitutional law, </w:t>
      </w:r>
      <w:r w:rsidRPr="00DE76CF">
        <w:rPr>
          <w:rStyle w:val="StyleUnderline"/>
          <w:b/>
          <w:sz w:val="16"/>
          <w:szCs w:val="22"/>
          <w:u w:val="none"/>
        </w:rPr>
        <w:t>is under attack from</w:t>
      </w:r>
      <w:r w:rsidRPr="00DE76CF">
        <w:rPr>
          <w:rStyle w:val="StyleUnderline"/>
          <w:szCs w:val="22"/>
        </w:rPr>
        <w:t xml:space="preserve"> various </w:t>
      </w:r>
      <w:r w:rsidRPr="00DE76CF">
        <w:rPr>
          <w:rStyle w:val="StyleUnderline"/>
          <w:b/>
          <w:sz w:val="16"/>
          <w:szCs w:val="22"/>
          <w:u w:val="none"/>
        </w:rPr>
        <w:t>groups</w:t>
      </w:r>
      <w:r w:rsidRPr="00DE76CF">
        <w:rPr>
          <w:rStyle w:val="StyleUnderline"/>
          <w:szCs w:val="22"/>
        </w:rPr>
        <w:t xml:space="preserve"> </w:t>
      </w:r>
      <w:r w:rsidRPr="00DE76CF">
        <w:rPr>
          <w:rStyle w:val="StyleUnderline"/>
          <w:b/>
          <w:sz w:val="16"/>
          <w:szCs w:val="22"/>
          <w:u w:val="none"/>
        </w:rPr>
        <w:t>advocating for censorship in universities</w:t>
      </w:r>
      <w:r w:rsidRPr="00DE76CF">
        <w:rPr>
          <w:sz w:val="16"/>
          <w:szCs w:val="22"/>
        </w:rPr>
        <w:t xml:space="preserve"> and public schools. The </w:t>
      </w:r>
      <w:r w:rsidRPr="00DE76CF">
        <w:rPr>
          <w:rStyle w:val="StyleUnderline"/>
        </w:rPr>
        <w:t>censors assert</w:t>
      </w:r>
      <w:r w:rsidRPr="00DE76CF">
        <w:rPr>
          <w:sz w:val="16"/>
          <w:szCs w:val="22"/>
        </w:rPr>
        <w:t xml:space="preserve"> </w:t>
      </w:r>
      <w:r w:rsidRPr="00DE76CF">
        <w:rPr>
          <w:rStyle w:val="StyleUnderline"/>
        </w:rPr>
        <w:t>that restrictive speech codes prevent</w:t>
      </w:r>
      <w:r w:rsidRPr="00DE76CF">
        <w:rPr>
          <w:sz w:val="16"/>
          <w:szCs w:val="22"/>
        </w:rPr>
        <w:t xml:space="preserve">ing </w:t>
      </w:r>
      <w:r w:rsidRPr="00DE76CF">
        <w:rPr>
          <w:rStyle w:val="StyleUnderline"/>
        </w:rPr>
        <w:t>anyone from engaging in</w:t>
      </w:r>
      <w:r w:rsidRPr="00DE76CF">
        <w:rPr>
          <w:sz w:val="16"/>
          <w:szCs w:val="22"/>
        </w:rPr>
        <w:t xml:space="preserve"> any </w:t>
      </w:r>
      <w:r w:rsidRPr="00DE76CF">
        <w:rPr>
          <w:rStyle w:val="StyleUnderline"/>
        </w:rPr>
        <w:t>expression</w:t>
      </w:r>
      <w:r w:rsidRPr="00DE76CF">
        <w:rPr>
          <w:sz w:val="16"/>
          <w:szCs w:val="22"/>
        </w:rPr>
        <w:t xml:space="preserve"> </w:t>
      </w:r>
      <w:r w:rsidRPr="00DE76CF">
        <w:rPr>
          <w:rStyle w:val="StyleUnderline"/>
        </w:rPr>
        <w:t>deemed hateful, offensive, defamatory</w:t>
      </w:r>
      <w:r w:rsidRPr="00576B4E">
        <w:rPr>
          <w:rStyle w:val="StyleUnderline"/>
        </w:rPr>
        <w:t>,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xml:space="preserve">). The Foundation for Individual Rights in Education (2013) found </w:t>
      </w:r>
      <w:r w:rsidRPr="005D593A">
        <w:rPr>
          <w:rStyle w:val="StyleUnderline"/>
          <w:szCs w:val="22"/>
        </w:rPr>
        <w:t>“</w:t>
      </w:r>
      <w:r w:rsidRPr="005D593A">
        <w:rPr>
          <w:rStyle w:val="StyleUnderline"/>
          <w:b/>
          <w:szCs w:val="22"/>
        </w:rPr>
        <w:t>62% of universities</w:t>
      </w:r>
      <w:r w:rsidRPr="005D593A">
        <w:rPr>
          <w:sz w:val="16"/>
          <w:szCs w:val="22"/>
        </w:rPr>
        <w:t xml:space="preserve"> (254 out of 409 universities in the survey) </w:t>
      </w:r>
      <w:r w:rsidRPr="005D593A">
        <w:rPr>
          <w:rStyle w:val="StyleUnderline"/>
          <w:b/>
          <w:szCs w:val="22"/>
        </w:rPr>
        <w:t>maintain</w:t>
      </w:r>
      <w:r w:rsidRPr="005D593A">
        <w:rPr>
          <w:rStyle w:val="StyleUnderline"/>
          <w:szCs w:val="22"/>
        </w:rPr>
        <w:t xml:space="preserve"> severely </w:t>
      </w:r>
      <w:r w:rsidRPr="005D593A">
        <w:rPr>
          <w:rStyle w:val="StyleUnderline"/>
          <w:b/>
          <w:szCs w:val="22"/>
        </w:rPr>
        <w:t>restrictive</w:t>
      </w:r>
      <w:r w:rsidRPr="005D593A">
        <w:rPr>
          <w:rStyle w:val="StyleUnderline"/>
          <w:szCs w:val="22"/>
        </w:rPr>
        <w:t xml:space="preserve"> </w:t>
      </w:r>
      <w:r w:rsidRPr="005D593A">
        <w:rPr>
          <w:rStyle w:val="StyleUnderline"/>
          <w:b/>
          <w:szCs w:val="22"/>
        </w:rPr>
        <w:t>red-light speech codes</w:t>
      </w:r>
      <w:r w:rsidRPr="005D593A">
        <w:rPr>
          <w:rStyle w:val="StyleUnderline"/>
          <w:szCs w:val="22"/>
        </w:rPr>
        <w:t xml:space="preserve"> – </w:t>
      </w:r>
      <w:r w:rsidRPr="005D593A">
        <w:rPr>
          <w:rStyle w:val="StyleUnderline"/>
          <w:b/>
          <w:szCs w:val="22"/>
        </w:rPr>
        <w:t>policies that</w:t>
      </w:r>
      <w:r w:rsidRPr="005D593A">
        <w:rPr>
          <w:rStyle w:val="StyleUnderline"/>
          <w:szCs w:val="22"/>
        </w:rPr>
        <w:t xml:space="preserve"> clearly and </w:t>
      </w:r>
      <w:r w:rsidRPr="005D593A">
        <w:rPr>
          <w:rStyle w:val="StyleUnderline"/>
          <w:b/>
          <w:szCs w:val="22"/>
        </w:rPr>
        <w:t>substantially prohibit protected speech</w:t>
      </w:r>
      <w:r w:rsidRPr="005D593A">
        <w:rPr>
          <w:sz w:val="16"/>
          <w:szCs w:val="22"/>
        </w:rPr>
        <w:t>”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w:t>
      </w:r>
      <w:r w:rsidRPr="00576B4E">
        <w:rPr>
          <w:sz w:val="16"/>
          <w:szCs w:val="22"/>
        </w:rPr>
        <w:t xml:space="preserve">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well-intended,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061A310C" w14:textId="77777777" w:rsidR="00254984" w:rsidRPr="0009266C" w:rsidRDefault="00254984" w:rsidP="00254984"/>
    <w:p w14:paraId="35D8409F" w14:textId="77777777" w:rsidR="00254984" w:rsidRDefault="00254984" w:rsidP="00254984">
      <w:pPr>
        <w:pStyle w:val="Heading4"/>
      </w:pPr>
      <w:r>
        <w:t>Speech codes solve – empirics and social studies.</w:t>
      </w:r>
    </w:p>
    <w:p w14:paraId="4433F47F" w14:textId="77777777" w:rsidR="00254984" w:rsidRPr="00DD2792" w:rsidRDefault="00254984" w:rsidP="00254984">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183772B9" w14:textId="77777777" w:rsidR="00254984" w:rsidRPr="002D7F40" w:rsidRDefault="00254984" w:rsidP="00254984">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w:t>
      </w:r>
      <w:r w:rsidRPr="00DE76CF">
        <w:rPr>
          <w:rStyle w:val="Emphasis"/>
        </w:rPr>
        <w:t>policies ha</w:t>
      </w:r>
      <w:r w:rsidRPr="0009266C">
        <w:rPr>
          <w:rStyle w:val="Emphasis"/>
        </w:rPr>
        <w:t xml:space="preserve">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w:t>
      </w:r>
      <w:r w:rsidRPr="00DE76CF">
        <w:rPr>
          <w:rStyle w:val="StyleUnderline"/>
        </w:rPr>
        <w:t>point was repeated to me by many administrators</w:t>
      </w:r>
      <w:r w:rsidRPr="00DE76CF">
        <w:rPr>
          <w:sz w:val="16"/>
        </w:rPr>
        <w:t xml:space="preserve"> at the schools I visited, </w:t>
      </w:r>
      <w:r w:rsidRPr="00DE76CF">
        <w:rPr>
          <w:rStyle w:val="StyleUnderline"/>
        </w:rPr>
        <w:t>who reported</w:t>
      </w:r>
      <w:r w:rsidRPr="00DE76CF">
        <w:rPr>
          <w:sz w:val="16"/>
        </w:rPr>
        <w:t xml:space="preserve"> </w:t>
      </w:r>
      <w:r w:rsidRPr="00DE76CF">
        <w:rPr>
          <w:rStyle w:val="StyleUnderline"/>
        </w:rPr>
        <w:t>the</w:t>
      </w:r>
      <w:r w:rsidRPr="002D7F40">
        <w:rPr>
          <w:rStyle w:val="StyleUnderline"/>
          <w:highlight w:val="yellow"/>
        </w:rPr>
        <w:t xml:space="preserv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w:t>
      </w:r>
      <w:r w:rsidRPr="00DE76CF">
        <w:rPr>
          <w:sz w:val="16"/>
        </w:rPr>
        <w:t>president of a well-known institution, who claimed that “we didn’t set out to enforce the policy punitively but to use it as the basis for our educational efforts at respecting individuality.” Still another administrator admitted that, “</w:t>
      </w:r>
      <w:r w:rsidRPr="00DE76CF">
        <w:rPr>
          <w:rStyle w:val="StyleUnderline"/>
        </w:rPr>
        <w:t>while we’ve rarely used the policy formally, it does give support to students who believe their rights have been violated</w:t>
      </w:r>
      <w:r w:rsidRPr="00DE76CF">
        <w:rPr>
          <w:sz w:val="16"/>
        </w:rPr>
        <w:t xml:space="preserve">. </w:t>
      </w:r>
      <w:r w:rsidRPr="00DE76CF">
        <w:rPr>
          <w:rStyle w:val="StyleUnderline"/>
        </w:rPr>
        <w:t>They’ll come in for</w:t>
      </w:r>
      <w:r w:rsidRPr="0009266C">
        <w:rPr>
          <w:rStyle w:val="StyleUnderline"/>
        </w:rPr>
        <w:t xml:space="preserve">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5D593A">
        <w:rPr>
          <w:rStyle w:val="StyleUnderline"/>
        </w:rPr>
        <w:t>that symbolic measures</w:t>
      </w:r>
      <w:r w:rsidRPr="002D7F40">
        <w:rPr>
          <w:rStyle w:val="StyleUnderline"/>
          <w:highlight w:val="yellow"/>
        </w:rPr>
        <w:t xml:space="preserve"> can condition</w:t>
      </w:r>
      <w:r w:rsidRPr="002D7F40">
        <w:rPr>
          <w:rStyle w:val="StyleUnderline"/>
        </w:rPr>
        <w:t xml:space="preserve"> and order </w:t>
      </w:r>
      <w:r w:rsidRPr="002D7F40">
        <w:rPr>
          <w:rStyle w:val="StyleUnderline"/>
          <w:highlight w:val="yellow"/>
        </w:rPr>
        <w:t xml:space="preserve">behavior </w:t>
      </w:r>
      <w:r w:rsidRPr="005D593A">
        <w:rPr>
          <w:rStyle w:val="StyleUnderline"/>
        </w:rPr>
        <w:t>without the actual implementation of punitive mechanisms</w:t>
      </w:r>
      <w:r w:rsidRPr="005D593A">
        <w:rPr>
          <w:sz w:val="16"/>
        </w:rPr>
        <w:t>. 8 Hate speech policies set an expected standard of behavior on campus; college officials employ orientation sessions, extracurricular programs, and campus dialogue to inculcate and spread the</w:t>
      </w:r>
      <w:r w:rsidRPr="0009266C">
        <w:rPr>
          <w:sz w:val="16"/>
        </w:rPr>
        <w:t xml:space="preserv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w:t>
      </w:r>
      <w:r w:rsidRPr="00DE76CF">
        <w:rPr>
          <w:rStyle w:val="StyleUnderline"/>
        </w:rPr>
        <w:t>initial signs are found in surveys of incoming college freshmen</w:t>
      </w:r>
      <w:r w:rsidRPr="00DE76CF">
        <w:rPr>
          <w:sz w:val="16"/>
        </w:rPr>
        <w:t>. Shortly after R.A.V., researchers began asking new freshmen whether they believe that “colleges should prohibit racist/sexist speech on campus.”</w:t>
      </w:r>
      <w:r w:rsidRPr="0009266C">
        <w:rPr>
          <w:sz w:val="16"/>
        </w:rPr>
        <w:t xml:space="preserve">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DE76CF">
        <w:rPr>
          <w:rStyle w:val="StyleUnderline"/>
        </w:rPr>
        <w:t>with more recent results leveling off around 60 percent</w:t>
      </w:r>
      <w:r w:rsidRPr="00DE76CF">
        <w:rPr>
          <w:sz w:val="16"/>
        </w:rPr>
        <w:t xml:space="preserve">. 11 Unfortunately, </w:t>
      </w:r>
      <w:r w:rsidRPr="00DE76CF">
        <w:rPr>
          <w:rStyle w:val="StyleUnderline"/>
        </w:rPr>
        <w:t>there are not similar surveys before 1993 to compare these results against, but it is a safe bet that support would have been minimal through the mid-1980s when the issue had not yet achieved salience</w:t>
      </w:r>
      <w:r w:rsidRPr="00DE76CF">
        <w:rPr>
          <w:sz w:val="16"/>
        </w:rPr>
        <w:t xml:space="preserve">. More to the point, </w:t>
      </w:r>
      <w:r w:rsidRPr="00DE76CF">
        <w:rPr>
          <w:rStyle w:val="StyleUnderline"/>
        </w:rPr>
        <w:t>the surveys show</w:t>
      </w:r>
      <w:r w:rsidRPr="0009266C">
        <w:rPr>
          <w:rStyle w:val="StyleUnderline"/>
        </w:rPr>
        <w:t xml:space="preserve">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w:t>
      </w:r>
      <w:r w:rsidRPr="005D593A">
        <w:rPr>
          <w:rStyle w:val="StyleUnderline"/>
        </w:rPr>
        <w:t>society even before they attend college.</w:t>
      </w:r>
    </w:p>
    <w:p w14:paraId="2238DABB" w14:textId="77777777" w:rsidR="00254984" w:rsidRPr="001A6B2C" w:rsidRDefault="00254984" w:rsidP="00254984">
      <w:pPr>
        <w:pStyle w:val="Heading4"/>
      </w:pPr>
      <w:r w:rsidRPr="001A6B2C">
        <w:t xml:space="preserve">Speech codes are good– they </w:t>
      </w:r>
      <w:r>
        <w:t>diminish</w:t>
      </w:r>
      <w:r w:rsidRPr="001A6B2C">
        <w:t xml:space="preserve"> </w:t>
      </w:r>
      <w:r>
        <w:t xml:space="preserve">right-wing movements and form coalitions of targeted groups. </w:t>
      </w:r>
    </w:p>
    <w:p w14:paraId="7A2C0242" w14:textId="77777777" w:rsidR="00254984" w:rsidRPr="001A6B2C" w:rsidRDefault="00254984" w:rsidP="00254984">
      <w:pPr>
        <w:rPr>
          <w:rStyle w:val="Style13ptBold"/>
          <w:b w:val="0"/>
        </w:rPr>
      </w:pPr>
      <w:r w:rsidRPr="004D454F">
        <w:rPr>
          <w:b/>
        </w:rPr>
        <w:t>Parekh 12</w:t>
      </w:r>
      <w:r>
        <w:rPr>
          <w:rStyle w:val="Style13ptBold"/>
          <w:b w:val="0"/>
        </w:rPr>
        <w:t xml:space="preserve"> [</w:t>
      </w:r>
      <w:r w:rsidRPr="001A6B2C">
        <w:rPr>
          <w:rStyle w:val="Style13ptBold"/>
          <w:b w:val="0"/>
        </w:rPr>
        <w:t xml:space="preserve">Parekh, Bhikhu (2012) ‘Is There a Case for Banning Hate Speech?’, in Herz, M. and Molnar, P. (eds.) The Content and Context of Hate Speech: Rethinking Regulation and Responses. Cambridge: Cambridge University Press, pp. 37–56. </w:t>
      </w:r>
      <w:r>
        <w:rPr>
          <w:rStyle w:val="Style13ptBold"/>
          <w:b w:val="0"/>
        </w:rPr>
        <w:t>]</w:t>
      </w:r>
    </w:p>
    <w:p w14:paraId="055FA560" w14:textId="77777777" w:rsidR="00254984" w:rsidRPr="001A6B2C" w:rsidRDefault="00254984" w:rsidP="00254984">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It also alienates them from the wider society, even makes them more detennined. and helps them recruit those attracted by the allure of forbidden fruit. This is an important argument and its force should not be underestimated. How- eyer,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4158100B" w14:textId="77777777" w:rsidR="00254984" w:rsidRDefault="00254984" w:rsidP="00254984">
      <w:pPr>
        <w:pStyle w:val="Heading4"/>
      </w:pPr>
      <w:r>
        <w:t>Turns the case and outweighs</w:t>
      </w:r>
    </w:p>
    <w:p w14:paraId="6A6C4A5D" w14:textId="77777777" w:rsidR="00254984" w:rsidRPr="0017040B" w:rsidRDefault="00254984" w:rsidP="00254984">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576DBFDB" w14:textId="77777777" w:rsidR="00254984" w:rsidRPr="0017040B" w:rsidRDefault="00254984" w:rsidP="00254984">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286607E1" w14:textId="77777777" w:rsidR="00254984" w:rsidRPr="0017040B" w:rsidRDefault="00254984" w:rsidP="00254984">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6D491BFA" w14:textId="77777777" w:rsidR="00254984" w:rsidRPr="0017040B" w:rsidRDefault="00254984" w:rsidP="00254984">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28C32C79" w14:textId="77777777" w:rsidR="00254984" w:rsidRPr="0017040B" w:rsidRDefault="00254984" w:rsidP="00254984">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628DF21A" w14:textId="77777777" w:rsidR="00254984" w:rsidRPr="0017040B" w:rsidRDefault="00254984" w:rsidP="00254984">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7A8DA89B" w14:textId="77777777" w:rsidR="00254984" w:rsidRPr="0017040B" w:rsidRDefault="00254984" w:rsidP="00254984">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14"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278A485B" w14:textId="77777777" w:rsidR="00254984" w:rsidRPr="0017040B" w:rsidRDefault="00254984" w:rsidP="00254984">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5"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r w:rsidRPr="00576B4E">
        <w:rPr>
          <w:rStyle w:val="StyleUnderline"/>
          <w:rFonts w:ascii="Times" w:hAnsi="Times"/>
          <w:highlight w:val="green"/>
        </w:rPr>
        <w:t xml:space="preserve">harm,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r w:rsidRPr="00DE76CF">
        <w:rPr>
          <w:rStyle w:val="StyleUnderline"/>
          <w:rFonts w:ascii="Times" w:hAnsi="Times"/>
        </w:rPr>
        <w:t>The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7F06A33F" w14:textId="77777777" w:rsidR="00254984" w:rsidRDefault="00254984" w:rsidP="00254984">
      <w:pPr>
        <w:pStyle w:val="Heading4"/>
      </w:pPr>
      <w:r>
        <w:t>Turns counterspeech- psychological violence hurts ability to participate in the movement</w:t>
      </w:r>
    </w:p>
    <w:p w14:paraId="3CB1A012" w14:textId="77777777" w:rsidR="00254984" w:rsidRPr="0017040B" w:rsidRDefault="00254984" w:rsidP="00254984">
      <w:pPr>
        <w:pStyle w:val="Heading4"/>
        <w:rPr>
          <w:rFonts w:ascii="Times" w:hAnsi="Times"/>
        </w:rPr>
      </w:pPr>
      <w:r>
        <w:t xml:space="preserve">2. </w:t>
      </w:r>
      <w:r w:rsidRPr="0017040B">
        <w:rPr>
          <w:rFonts w:ascii="Times" w:hAnsi="Times"/>
        </w:rPr>
        <w:t>Inclusivity- It causes less discursive participation from minorities which harms ability to reach the truth</w:t>
      </w:r>
    </w:p>
    <w:p w14:paraId="0556B9DE" w14:textId="77777777" w:rsidR="00254984" w:rsidRPr="0017040B" w:rsidRDefault="00254984" w:rsidP="00254984">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16"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6B253FA1" w14:textId="77777777" w:rsidR="00254984" w:rsidRPr="0017040B" w:rsidRDefault="00254984" w:rsidP="00254984">
      <w:pPr>
        <w:spacing w:after="0" w:line="240" w:lineRule="auto"/>
        <w:rPr>
          <w:rFonts w:ascii="Times" w:hAnsi="Times"/>
          <w:color w:val="000000" w:themeColor="text1"/>
          <w:sz w:val="16"/>
          <w:szCs w:val="26"/>
        </w:rPr>
      </w:pPr>
    </w:p>
    <w:p w14:paraId="0F06F65B" w14:textId="77777777" w:rsidR="00254984" w:rsidRPr="0017040B" w:rsidRDefault="00254984" w:rsidP="00254984">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1925C612" w14:textId="77777777" w:rsidR="00254984" w:rsidRDefault="005A7010" w:rsidP="00254984">
      <w:pPr>
        <w:pStyle w:val="Heading3"/>
      </w:pPr>
      <w:r>
        <w:t>Hate Speech Link + UQ T/O</w:t>
      </w:r>
    </w:p>
    <w:p w14:paraId="592C5F2E" w14:textId="77777777" w:rsidR="00254984" w:rsidRPr="00254984" w:rsidRDefault="00254984" w:rsidP="00254984">
      <w:pPr>
        <w:pStyle w:val="Heading4"/>
      </w:pPr>
      <w:r>
        <w:t>Academic freedom covers hate speech</w:t>
      </w:r>
      <w:r w:rsidR="00355DFD">
        <w:t xml:space="preserve"> and false speech</w:t>
      </w:r>
      <w:r>
        <w:t>- that proves links and impacts to the DA</w:t>
      </w:r>
    </w:p>
    <w:p w14:paraId="164C3BDC" w14:textId="77777777" w:rsidR="00254984" w:rsidRPr="00254984" w:rsidRDefault="00254984" w:rsidP="00254984">
      <w:r w:rsidRPr="00254984">
        <w:rPr>
          <w:b/>
        </w:rPr>
        <w:t>Strauss 16</w:t>
      </w:r>
      <w:r>
        <w:t xml:space="preserve"> </w:t>
      </w:r>
      <w:r w:rsidRPr="00254984">
        <w:rPr>
          <w:rStyle w:val="Style13ptBold"/>
        </w:rPr>
        <w:t xml:space="preserve">[Valerie Strauss. Washington Post, 3-7-2016, "Does ‘academic freedom’ protect professors who promote outrageous falsehoods?," </w:t>
      </w:r>
      <w:hyperlink r:id="rId17" w:history="1">
        <w:r w:rsidRPr="00254984">
          <w:rPr>
            <w:rStyle w:val="Style13ptBold"/>
          </w:rPr>
          <w:t>https://www.washingtonpost.com/news/answer-sheet/wp/2016/03/07/does-academic-freedom-protect-professors-who-promote-outrageous-falsehoods/?utm_term=.10db89068b80</w:t>
        </w:r>
      </w:hyperlink>
      <w:r w:rsidRPr="00254984">
        <w:rPr>
          <w:rStyle w:val="Style13ptBold"/>
        </w:rPr>
        <w:t>] NB</w:t>
      </w:r>
    </w:p>
    <w:p w14:paraId="05A119BA" w14:textId="77777777" w:rsidR="00254984" w:rsidRPr="00403FC5" w:rsidRDefault="00254984" w:rsidP="00254984">
      <w:pPr>
        <w:rPr>
          <w:sz w:val="16"/>
        </w:rPr>
      </w:pPr>
      <w:r w:rsidRPr="00403FC5">
        <w:rPr>
          <w:sz w:val="16"/>
        </w:rPr>
        <w:t xml:space="preserve">A </w:t>
      </w:r>
      <w:r w:rsidRPr="00254984">
        <w:rPr>
          <w:rStyle w:val="StyleUnderline"/>
        </w:rPr>
        <w:t>situation at Oberlin</w:t>
      </w:r>
      <w:r w:rsidRPr="00403FC5">
        <w:rPr>
          <w:sz w:val="16"/>
        </w:rPr>
        <w:t xml:space="preserve"> College in Ohio </w:t>
      </w:r>
      <w:r w:rsidRPr="00254984">
        <w:rPr>
          <w:rStyle w:val="StyleUnderline"/>
        </w:rPr>
        <w:t>in which an assistant professor posted</w:t>
      </w:r>
      <w:r w:rsidRPr="00403FC5">
        <w:rPr>
          <w:sz w:val="16"/>
        </w:rPr>
        <w:t xml:space="preserve"> material on social media that the school’s Board of Trustees has </w:t>
      </w:r>
      <w:r w:rsidRPr="00254984">
        <w:rPr>
          <w:rStyle w:val="StyleUnderline"/>
        </w:rPr>
        <w:t>termed “anti-Semitic and abhorrent</w:t>
      </w:r>
      <w:r w:rsidRPr="00403FC5">
        <w:rPr>
          <w:sz w:val="16"/>
        </w:rPr>
        <w:t xml:space="preserve">” has </w:t>
      </w:r>
      <w:r w:rsidRPr="00254984">
        <w:rPr>
          <w:rStyle w:val="StyleUnderline"/>
        </w:rPr>
        <w:t>raised</w:t>
      </w:r>
      <w:r w:rsidRPr="00403FC5">
        <w:rPr>
          <w:sz w:val="16"/>
        </w:rPr>
        <w:t xml:space="preserve"> anew the </w:t>
      </w:r>
      <w:r w:rsidRPr="00254984">
        <w:rPr>
          <w:rStyle w:val="StyleUnderline"/>
        </w:rPr>
        <w:t>limits of “academic freedom</w:t>
      </w:r>
      <w:r w:rsidRPr="00403FC5">
        <w:rPr>
          <w:sz w:val="16"/>
        </w:rPr>
        <w:t xml:space="preserve">.” What exactly is academic freedom? According to a primer on the </w:t>
      </w:r>
      <w:hyperlink r:id="rId18" w:history="1">
        <w:r w:rsidRPr="00403FC5">
          <w:rPr>
            <w:sz w:val="16"/>
          </w:rPr>
          <w:t>website of the Association of Governing Boards of Universities and Colleges</w:t>
        </w:r>
      </w:hyperlink>
      <w:r w:rsidRPr="00403FC5">
        <w:rPr>
          <w:sz w:val="16"/>
        </w:rPr>
        <w:t xml:space="preserve">: </w:t>
      </w:r>
      <w:r w:rsidRPr="00403FC5">
        <w:rPr>
          <w:rStyle w:val="StyleUnderline"/>
        </w:rPr>
        <w:t>American higher education relies on the fundamental value of academic freedom. Academic freedom protects college and university faculty members from unreasonable constraints on their professional activities.</w:t>
      </w:r>
      <w:r w:rsidRPr="00403FC5">
        <w:rPr>
          <w:sz w:val="16"/>
        </w:rPr>
        <w:t xml:space="preserve"> It is a broad doctrine giving faculty great leeway in addressing their academic subjects, allowing them even to challenge conventional wisdom. Under principles of academic freedom, a faculty member may research any topic. He or she may raise difficult subjects in a classroom discussion or may publish a controversial research paper. The excellence of America’s higher education system rests on academic freedom. </w:t>
      </w:r>
      <w:r w:rsidRPr="00403FC5">
        <w:rPr>
          <w:rStyle w:val="StyleUnderline"/>
        </w:rPr>
        <w:t>Challenging conventional wisdom is one thing; saying things that are historically inaccurate, inflammatory and racist is another.</w:t>
      </w:r>
      <w:r w:rsidRPr="00403FC5">
        <w:rPr>
          <w:sz w:val="16"/>
        </w:rPr>
        <w:t xml:space="preserve"> How much does academic freedom actually cover? If a history professor says something fundamentally wrong about a historical fact — such as misidentifying who staged the Sept. 11, 2001 terrorist attacks — is that person’s views covered by academic freedom or is that a question of professional competence? What if a poetry professor says the same thing? Here’s a post that takes a broad look at this question. It was written by Inside Higher Ed reporter Colleen Flaherty, and</w:t>
      </w:r>
      <w:hyperlink r:id="rId19" w:history="1">
        <w:r w:rsidRPr="00403FC5">
          <w:rPr>
            <w:sz w:val="16"/>
          </w:rPr>
          <w:t xml:space="preserve"> first appeared on the website of Inside Higher Ed.</w:t>
        </w:r>
      </w:hyperlink>
      <w:r w:rsidRPr="00403FC5">
        <w:rPr>
          <w:sz w:val="16"/>
        </w:rPr>
        <w:t xml:space="preserve"> I am republishing it with permission. By Colleen Flaherty One of the biggest privileges of being a professor — especially a tenured one — is having academic freedom. While the real protections offered under the principle vary from campus to campus, faculty work is at least founded on the idea that there’s room to express even unpopular ideas or beliefs. But are arguably unacademic opinions — inflammatory falsehoods that have no apparent basis in fact — also covered? A recent case at Oberlin College raises questions about whether all ideas are created equal when it comes to academic freedom. Earlier this year, </w:t>
      </w:r>
      <w:r w:rsidRPr="00403FC5">
        <w:rPr>
          <w:rStyle w:val="StyleUnderline"/>
        </w:rPr>
        <w:t>several hundred students and alumni at Oberlin College expressed their concerns about what they described as escalating anti-Semitic rhetoric on campus</w:t>
      </w:r>
      <w:r w:rsidRPr="00403FC5">
        <w:rPr>
          <w:sz w:val="16"/>
        </w:rPr>
        <w:t xml:space="preserve">, in an </w:t>
      </w:r>
      <w:hyperlink r:id="rId20" w:history="1">
        <w:r w:rsidRPr="00403FC5">
          <w:rPr>
            <w:sz w:val="16"/>
          </w:rPr>
          <w:t>open letter</w:t>
        </w:r>
      </w:hyperlink>
      <w:r w:rsidRPr="00403FC5">
        <w:rPr>
          <w:sz w:val="16"/>
        </w:rPr>
        <w:t xml:space="preserve"> to President Marvin Krislov and others. “As Oberlin students and alumni representing a diversity of views on Israel, we accept criticism of its leadership and policies,” the signatories wrote. “However, we do not believe Israel should be singled out for condemnation and we object to questioning its right to exist. We also abhor the tactics of Oberlin’s pro-[boycott, divestment and sanctions] student organizations that intimidate, threaten and coerce Jewish students, which we have seen and heard in numerous written and spoken reports.” The students and alumni didn’t refer to </w:t>
      </w:r>
      <w:r w:rsidRPr="00403FC5">
        <w:rPr>
          <w:rStyle w:val="StyleUnderline"/>
        </w:rPr>
        <w:t>Joy Karega, an assistant professor of rhetoric and composition studies</w:t>
      </w:r>
      <w:r w:rsidRPr="00403FC5">
        <w:rPr>
          <w:sz w:val="16"/>
        </w:rPr>
        <w:t xml:space="preserve">, by name, but the </w:t>
      </w:r>
      <w:r w:rsidRPr="00403FC5">
        <w:rPr>
          <w:rStyle w:val="StyleUnderline"/>
        </w:rPr>
        <w:t>professor has been named in subsequent media coverage as someone aggressively promoting pro-boycott positions on social media</w:t>
      </w:r>
      <w:r w:rsidRPr="00403FC5">
        <w:rPr>
          <w:sz w:val="16"/>
        </w:rPr>
        <w:t>. (She’s also</w:t>
      </w:r>
      <w:hyperlink r:id="rId21" w:history="1">
        <w:r w:rsidRPr="00403FC5">
          <w:rPr>
            <w:sz w:val="16"/>
          </w:rPr>
          <w:t xml:space="preserve"> reportedly</w:t>
        </w:r>
      </w:hyperlink>
      <w:r w:rsidRPr="00403FC5">
        <w:rPr>
          <w:sz w:val="16"/>
        </w:rPr>
        <w:t xml:space="preserve">come under fire for co-sponsoring a lecture later this week called “Fighting Apartheid Since 1948: Key Moments in Palestinian and Black Solidarity.”) Some of Karega’s posts — which have since apparently been deleted but were captured in screenshots by the pro-Israel blog </w:t>
      </w:r>
      <w:hyperlink r:id="rId22" w:history="1">
        <w:r w:rsidRPr="00403FC5">
          <w:rPr>
            <w:sz w:val="16"/>
          </w:rPr>
          <w:t>The Tower</w:t>
        </w:r>
      </w:hyperlink>
      <w:r w:rsidRPr="00403FC5">
        <w:rPr>
          <w:sz w:val="16"/>
        </w:rPr>
        <w:t xml:space="preserve"> — state opinions that, while controversial, are shared by other supporters of the Israel boycott movement. “</w:t>
      </w:r>
      <w:r w:rsidRPr="00403FC5">
        <w:rPr>
          <w:rStyle w:val="StyleUnderline"/>
        </w:rPr>
        <w:t>Let some tell it, an attack on Zionism is an attack on Jews,” Karega wrote</w:t>
      </w:r>
      <w:r w:rsidRPr="00403FC5">
        <w:rPr>
          <w:sz w:val="16"/>
        </w:rPr>
        <w:t xml:space="preserve"> on Facebook last January, for example, after the attacks on Charlie Hebdo in Paris. “It’s anti-Semitic, so they say. Total nonsense. And I stopped letting folks bully me with that ‘You’re being anti-Semitic’ nonsense a long time ago.” Also inflammatory — but arguably a legitimate symbol of her political beliefs — Karega shared with that post an image of an ISIS fighter taking off a mask of Israeli Prime Minister Benjamin Netanyahu. Another posted image recalls World War II-era anti-Jewish propaganda, showing Jacob Rothschild, a member of a well-known Jewish banking family, staring down the words, “We own your news, the media, your oil, and your government.”</w:t>
      </w:r>
      <w:r w:rsidR="00403FC5" w:rsidRPr="00403FC5">
        <w:rPr>
          <w:sz w:val="16"/>
        </w:rPr>
        <w:t xml:space="preserve"> </w:t>
      </w:r>
      <w:r w:rsidRPr="00403FC5">
        <w:rPr>
          <w:sz w:val="16"/>
        </w:rPr>
        <w:t xml:space="preserve">Whether or not all that’s covered by academic freedom may be up for debate — but not here. This story is primarily concerned with a series of other posts, in which </w:t>
      </w:r>
      <w:r w:rsidRPr="00403FC5">
        <w:rPr>
          <w:rStyle w:val="StyleUnderline"/>
        </w:rPr>
        <w:t>Karega makes declarations that most educated people, let alone people with doctorates and regardless of their positions on Israel, would reject as unsupported by fact</w:t>
      </w:r>
      <w:r w:rsidRPr="00403FC5">
        <w:rPr>
          <w:sz w:val="16"/>
        </w:rPr>
        <w:t>. All were posted while she was on the faculty at Oberlin.</w:t>
      </w:r>
      <w:r w:rsidR="00403FC5" w:rsidRPr="00403FC5">
        <w:rPr>
          <w:sz w:val="16"/>
        </w:rPr>
        <w:t xml:space="preserve"> </w:t>
      </w:r>
      <w:r w:rsidRPr="00403FC5">
        <w:rPr>
          <w:sz w:val="16"/>
        </w:rPr>
        <w:t xml:space="preserve">In November 2015, </w:t>
      </w:r>
      <w:r w:rsidRPr="00403FC5">
        <w:rPr>
          <w:rStyle w:val="StyleUnderline"/>
        </w:rPr>
        <w:t>for example, she wrote that ISIS is really part of Mossad, an Israeli intelligence unit, and the U.S. Central Intelligence Agency.</w:t>
      </w:r>
      <w:r w:rsidRPr="00403FC5">
        <w:rPr>
          <w:sz w:val="16"/>
        </w:rPr>
        <w:t xml:space="preserve"> “It’s troubling that in this day and age, where there is all this access to information, most of the general public doesn’t know who and what ISIS really is. I promise you, ISIS is not a jihadist, Islamic terrorist organization. It’s a CIA and Mossad operation and there’s too much information out there for the general public not to know this.”</w:t>
      </w:r>
      <w:r w:rsidR="00403FC5" w:rsidRPr="00403FC5">
        <w:rPr>
          <w:sz w:val="16"/>
        </w:rPr>
        <w:t xml:space="preserve"> </w:t>
      </w:r>
      <w:r w:rsidRPr="00403FC5">
        <w:rPr>
          <w:sz w:val="16"/>
        </w:rPr>
        <w:t xml:space="preserve">Quoting a blog that reports on many conspiracy theories and describes itself as a “weekly whack at the global oligarchy,” </w:t>
      </w:r>
      <w:r w:rsidRPr="00403FC5">
        <w:rPr>
          <w:rStyle w:val="StyleUnderline"/>
        </w:rPr>
        <w:t>Karega also last year posted that Israel was responsible for the downing of Malaysian Airlines Flight No. 17, which has widely been attributed to Russian-backed separatists in Ukraine.</w:t>
      </w:r>
      <w:r w:rsidRPr="00403FC5">
        <w:rPr>
          <w:sz w:val="16"/>
        </w:rPr>
        <w:t xml:space="preserve"> In another post, </w:t>
      </w:r>
      <w:r w:rsidRPr="00403FC5">
        <w:rPr>
          <w:rStyle w:val="StyleUnderline"/>
        </w:rPr>
        <w:t>she wrote that Netanyahu visited Paris after the Charlie Hebdo massacre</w:t>
      </w:r>
      <w:r w:rsidRPr="00403FC5">
        <w:rPr>
          <w:sz w:val="16"/>
        </w:rPr>
        <w:t xml:space="preserve"> “just in case the message wasn’t received via Mossad and the ‘attacks’ they orchestrated on Paris.” (Netanyahu was in Paris after the attacks, but to visit Jewish people in France who were attacked.) Karega shared a video from Nation of Islam leader Louis Farrakhan suggesting that Zionists and Israeli Jews were behind 9/11, and wrote that he was “truth-telling,” as well, according to The Tower.</w:t>
      </w:r>
      <w:r w:rsidR="00403FC5" w:rsidRPr="00403FC5">
        <w:rPr>
          <w:sz w:val="16"/>
        </w:rPr>
        <w:t xml:space="preserve"> </w:t>
      </w:r>
      <w:r w:rsidRPr="00403FC5">
        <w:rPr>
          <w:sz w:val="16"/>
        </w:rPr>
        <w:t>In a Statement on Personal Views issued in response to media requests about Karega, Oberlin distanced itself from Karega’s statements but backed her right to free speech. Oberlin “respects the rights of its faculty, students, staff and alumni to express their personal views,” reads the note. “Acknowledgment of this right does not signal institutional support for, or endorsement of, any specific position. The statements posted on social media by [Karega] are hers alone and do not represent the views of Oberlin.” (Karega did not respond to requests for comment.) [The Board of Trustees at Oberlin has issued a statement telling school officials to investigate the comments by Karega and report back.]</w:t>
      </w:r>
      <w:r w:rsidR="00403FC5" w:rsidRPr="00403FC5">
        <w:rPr>
          <w:sz w:val="16"/>
        </w:rPr>
        <w:t xml:space="preserve"> </w:t>
      </w:r>
      <w:r w:rsidRPr="00403FC5">
        <w:rPr>
          <w:sz w:val="16"/>
        </w:rPr>
        <w:t xml:space="preserve">Compare Oberlin’s response to the recent firing of James </w:t>
      </w:r>
      <w:r w:rsidRPr="00403FC5">
        <w:rPr>
          <w:rStyle w:val="StyleUnderline"/>
        </w:rPr>
        <w:t>Tracy, a tenured communications scholar, by Florida Atlantic University, related to declarations on his blog that the 2012 massacre at an elementary school</w:t>
      </w:r>
      <w:r w:rsidRPr="00403FC5">
        <w:rPr>
          <w:sz w:val="16"/>
        </w:rPr>
        <w:t xml:space="preserve"> in Newtown, Conn., was really an elaborate government play for more gun control laws. (A termination letter sent to Tracy in January said that he was being terminated for failing to turn in outside employment or professional activity reforms in a timely manner, but the letter referenced activity on his blog and Tracy maintains his case is about free speech.)</w:t>
      </w:r>
      <w:r w:rsidR="00403FC5" w:rsidRPr="00403FC5">
        <w:rPr>
          <w:sz w:val="16"/>
        </w:rPr>
        <w:t xml:space="preserve"> </w:t>
      </w:r>
      <w:r w:rsidRPr="00403FC5">
        <w:rPr>
          <w:sz w:val="16"/>
        </w:rPr>
        <w:t>Certainly there’s more of a consensus around senseless gun violence involving children than there is around the Israel-Palestine debate. But the two different institutional responses suggest that there are different schools of thought as to whether patent falsehoods are protected by academic freedom.</w:t>
      </w:r>
      <w:r w:rsidR="00403FC5" w:rsidRPr="00403FC5">
        <w:rPr>
          <w:sz w:val="16"/>
        </w:rPr>
        <w:t xml:space="preserve"> </w:t>
      </w:r>
      <w:r w:rsidRPr="00403FC5">
        <w:rPr>
          <w:sz w:val="16"/>
        </w:rPr>
        <w:t>Covering Hate Speech? It Depends</w:t>
      </w:r>
      <w:r w:rsidR="00403FC5" w:rsidRPr="00403FC5">
        <w:rPr>
          <w:sz w:val="16"/>
        </w:rPr>
        <w:t xml:space="preserve"> </w:t>
      </w:r>
      <w:r w:rsidRPr="00403FC5">
        <w:rPr>
          <w:sz w:val="16"/>
        </w:rPr>
        <w:t xml:space="preserve">Some </w:t>
      </w:r>
      <w:r w:rsidRPr="00403FC5">
        <w:rPr>
          <w:rStyle w:val="StyleUnderline"/>
        </w:rPr>
        <w:t>academics</w:t>
      </w:r>
      <w:r w:rsidRPr="00403FC5">
        <w:rPr>
          <w:sz w:val="16"/>
        </w:rPr>
        <w:t xml:space="preserve">, bloggers </w:t>
      </w:r>
      <w:r w:rsidRPr="00403FC5">
        <w:rPr>
          <w:rStyle w:val="StyleUnderline"/>
        </w:rPr>
        <w:t>and several Israeli newspapers have called for the college to speak out or take action against Karega, saying free speech shouldn’t be used as a veil for hate speech</w:t>
      </w:r>
      <w:r w:rsidRPr="00403FC5">
        <w:rPr>
          <w:sz w:val="16"/>
        </w:rPr>
        <w:t>, especially in a university environment. Alan Dershowitz, an emeritus professor of law at Harvard University, for example, told The Tower that if Karega “had expressed comparably bigoted views about blacks, Muslims or gays,” Oberlin would have condemned her views, even if it defended her right to express them. But to most experts on academic freedom, Oberlin is doing the right thing.</w:t>
      </w:r>
    </w:p>
    <w:p w14:paraId="1064ADE5" w14:textId="77777777" w:rsidR="00254984" w:rsidRPr="00254984" w:rsidRDefault="005A7010" w:rsidP="005A7010">
      <w:pPr>
        <w:pStyle w:val="Heading4"/>
      </w:pPr>
      <w:r>
        <w:t xml:space="preserve">This also proves that academic freedom on most campuses is actually quite high—that also means the aff doesn't do </w:t>
      </w:r>
      <w:r w:rsidR="0063630A">
        <w:t xml:space="preserve">anything- knowledge production is also high right now. </w:t>
      </w:r>
    </w:p>
    <w:p w14:paraId="016FDBF3" w14:textId="77777777" w:rsidR="00254984" w:rsidRPr="00254984" w:rsidRDefault="00254984" w:rsidP="00254984"/>
    <w:p w14:paraId="3B559DC5" w14:textId="77777777" w:rsidR="00254984" w:rsidRDefault="00254984" w:rsidP="00254984">
      <w:pPr>
        <w:pStyle w:val="Heading3"/>
      </w:pPr>
      <w:r>
        <w:t>AT: Yancy- Watchlist</w:t>
      </w:r>
    </w:p>
    <w:p w14:paraId="5E9253A6" w14:textId="77777777" w:rsidR="00254984" w:rsidRDefault="00254984" w:rsidP="00254984">
      <w:pPr>
        <w:pStyle w:val="Heading4"/>
      </w:pPr>
      <w:r>
        <w:t>1. This is an alt cause to the aff – the watchlist isn't created by the state or colleges, but an independent website – proves the aff can't solve</w:t>
      </w:r>
    </w:p>
    <w:p w14:paraId="2E9FFEBE" w14:textId="77777777" w:rsidR="00254984" w:rsidRPr="00364382" w:rsidRDefault="00254984" w:rsidP="00254984">
      <w:r w:rsidRPr="00364382">
        <w:rPr>
          <w:b/>
        </w:rPr>
        <w:t>Mele 16</w:t>
      </w:r>
      <w:r>
        <w:t xml:space="preserve"> </w:t>
      </w:r>
      <w:r w:rsidRPr="00364382">
        <w:rPr>
          <w:rStyle w:val="Style13ptBold"/>
        </w:rPr>
        <w:t>[Christopher Mele (reporter), "Professor Watchlist Is Seen as Threat to Academic Freedom," NY Times, 11/28/2016]</w:t>
      </w:r>
    </w:p>
    <w:p w14:paraId="4AFC8707" w14:textId="77777777" w:rsidR="00254984" w:rsidRPr="00364382" w:rsidRDefault="00254984" w:rsidP="00254984">
      <w:pPr>
        <w:rPr>
          <w:sz w:val="16"/>
        </w:rPr>
      </w:pPr>
      <w:r w:rsidRPr="00364382">
        <w:rPr>
          <w:rStyle w:val="StyleUnderline"/>
          <w:highlight w:val="green"/>
        </w:rPr>
        <w:t>A</w:t>
      </w:r>
      <w:r w:rsidRPr="007F066D">
        <w:rPr>
          <w:rStyle w:val="StyleUnderline"/>
        </w:rPr>
        <w:t xml:space="preserve"> new </w:t>
      </w:r>
      <w:r w:rsidRPr="00364382">
        <w:rPr>
          <w:rStyle w:val="StyleUnderline"/>
          <w:highlight w:val="green"/>
        </w:rPr>
        <w:t xml:space="preserve">website </w:t>
      </w:r>
      <w:r w:rsidRPr="00246B04">
        <w:rPr>
          <w:rStyle w:val="StyleUnderline"/>
        </w:rPr>
        <w:t>that</w:t>
      </w:r>
      <w:r w:rsidRPr="007F066D">
        <w:rPr>
          <w:rStyle w:val="StyleUnderline"/>
        </w:rPr>
        <w:t xml:space="preserve"> </w:t>
      </w:r>
      <w:r w:rsidRPr="00364382">
        <w:rPr>
          <w:rStyle w:val="StyleUnderline"/>
          <w:highlight w:val="green"/>
        </w:rPr>
        <w:t>accuses</w:t>
      </w:r>
      <w:r w:rsidRPr="007F066D">
        <w:rPr>
          <w:rStyle w:val="StyleUnderline"/>
        </w:rPr>
        <w:t xml:space="preserve"> nearly </w:t>
      </w:r>
      <w:r w:rsidRPr="00364382">
        <w:rPr>
          <w:rStyle w:val="StyleUnderline"/>
          <w:highlight w:val="green"/>
        </w:rPr>
        <w:t>200 college professors of advancing “leftist propaganda</w:t>
      </w:r>
      <w:r w:rsidRPr="007F066D">
        <w:rPr>
          <w:rStyle w:val="StyleUnderline"/>
        </w:rPr>
        <w:t xml:space="preserve"> in the classroom</w:t>
      </w:r>
      <w:r w:rsidRPr="00364382">
        <w:rPr>
          <w:sz w:val="16"/>
        </w:rPr>
        <w:t xml:space="preserve">” and discriminating against conservative students has been criticized as a threat to academic freedom. </w:t>
      </w:r>
      <w:r w:rsidRPr="007F066D">
        <w:rPr>
          <w:rStyle w:val="StyleUnderline"/>
        </w:rPr>
        <w:t>The site, Professor Watchlist, which first appeared Nov. 21, says it names those instructors who “advance a radical agenda in lecture halls</w:t>
      </w:r>
      <w:r w:rsidRPr="00364382">
        <w:rPr>
          <w:sz w:val="16"/>
        </w:rPr>
        <w:t xml:space="preserve">.” “We aim to post professors who have records of targeting students for their viewpoints, forcing students to adopt a certain perspective, and/or abuse or harm students in any way for standing up for their beliefs,” wrote Matt Lamb, an organizer of the site. </w:t>
      </w:r>
      <w:r w:rsidRPr="00364382">
        <w:rPr>
          <w:rStyle w:val="Emphasis"/>
          <w:highlight w:val="green"/>
        </w:rPr>
        <w:t>The Professor Watchlist is a project of Turning Point USA, a nonprofit organization</w:t>
      </w:r>
      <w:r w:rsidRPr="007F066D">
        <w:rPr>
          <w:rStyle w:val="Emphasis"/>
        </w:rPr>
        <w:t xml:space="preserve"> that says its mission is to educate students about “true free market values</w:t>
      </w:r>
      <w:r w:rsidRPr="00364382">
        <w:rPr>
          <w:sz w:val="16"/>
        </w:rPr>
        <w:t>.” Charlie Kirk, its founder and executive director, wrote in a blog post that “it’s no secret that some of America’s college professors are totally out of line” and that it was time to expose them.</w:t>
      </w:r>
    </w:p>
    <w:p w14:paraId="54D506BC" w14:textId="77777777" w:rsidR="00254984" w:rsidRDefault="00254984" w:rsidP="00254984">
      <w:pPr>
        <w:pStyle w:val="Heading4"/>
      </w:pPr>
      <w:r>
        <w:t>2. Low impact- it’s a conservative website and it has no political relevance in terms of enforcement</w:t>
      </w:r>
    </w:p>
    <w:p w14:paraId="0B70496B" w14:textId="77777777" w:rsidR="00254984" w:rsidRDefault="00254984" w:rsidP="00254984">
      <w:pPr>
        <w:pStyle w:val="Heading4"/>
      </w:pPr>
      <w:r>
        <w:t xml:space="preserve">3. Alt solvency- their evidenbce cites republican ideology, but there are entire political parties that currently challenge those types of ideas </w:t>
      </w:r>
    </w:p>
    <w:p w14:paraId="6DBD4FA8" w14:textId="77777777" w:rsidR="00254984" w:rsidRPr="00364382" w:rsidRDefault="00254984" w:rsidP="00254984">
      <w:pPr>
        <w:pStyle w:val="Heading3"/>
      </w:pPr>
      <w:r>
        <w:t>AT: Perry 16 – FS Key</w:t>
      </w:r>
    </w:p>
    <w:p w14:paraId="12A5CC4E" w14:textId="77777777" w:rsidR="00254984" w:rsidRDefault="00254984" w:rsidP="00254984">
      <w:pPr>
        <w:pStyle w:val="Heading4"/>
      </w:pPr>
      <w:r>
        <w:t>1. Wrong context- the card is about Trump’s administration and isn’t relevant to college administration policies</w:t>
      </w:r>
    </w:p>
    <w:p w14:paraId="7D9B91F1" w14:textId="77777777" w:rsidR="00254984" w:rsidRDefault="00254984" w:rsidP="00254984">
      <w:pPr>
        <w:pStyle w:val="Heading4"/>
      </w:pPr>
      <w:r>
        <w:t>2. Our evidence outweighs- theirs have 0 empirics of free speech leading to activism or protests</w:t>
      </w:r>
    </w:p>
    <w:p w14:paraId="543AC0F0" w14:textId="77777777" w:rsidR="005A7010" w:rsidRDefault="005A7010" w:rsidP="005A7010">
      <w:pPr>
        <w:pStyle w:val="Heading3"/>
      </w:pPr>
      <w:r>
        <w:t>AT: Herron- Chilling Effect</w:t>
      </w:r>
    </w:p>
    <w:p w14:paraId="6D0890B9" w14:textId="77777777" w:rsidR="005A7010" w:rsidRDefault="005A7010" w:rsidP="005A7010">
      <w:pPr>
        <w:pStyle w:val="Heading4"/>
      </w:pPr>
      <w:r>
        <w:t>1. No chilling effect</w:t>
      </w:r>
    </w:p>
    <w:p w14:paraId="7CA50BBB" w14:textId="77777777" w:rsidR="005A7010" w:rsidRPr="002C1E73" w:rsidRDefault="005A7010" w:rsidP="005A7010">
      <w:r w:rsidRPr="00474B19">
        <w:rPr>
          <w:b/>
        </w:rPr>
        <w:t>Gelber &amp; McNamara 15</w:t>
      </w:r>
      <w:r>
        <w:t xml:space="preserve"> </w:t>
      </w:r>
      <w:r w:rsidRPr="00474B19">
        <w:rPr>
          <w:rStyle w:val="Style13ptBold"/>
        </w:rPr>
        <w:t>[Katharine Gelber (Professor of Politics and Public Policy at the University of Queensland), Luke McNamara, "The Effects of Civil Hate Speech Laws: Lessons from Australia," Law &amp; Society Review, 2015] AZ</w:t>
      </w:r>
    </w:p>
    <w:p w14:paraId="62BFEEF5" w14:textId="77777777" w:rsidR="005A7010" w:rsidRPr="00474B19" w:rsidRDefault="005A7010" w:rsidP="005A7010">
      <w:pPr>
        <w:rPr>
          <w:sz w:val="16"/>
        </w:rPr>
      </w:pPr>
      <w:r w:rsidRPr="002C1E73">
        <w:rPr>
          <w:rStyle w:val="StyleUnderline"/>
        </w:rPr>
        <w:t>What of the fourth and fifth claims, that hate speech laws have a chilling effect, discouraging people from engaging in robust political debate</w:t>
      </w:r>
      <w:r w:rsidRPr="00474B19">
        <w:rPr>
          <w:sz w:val="16"/>
        </w:rPr>
        <w:t xml:space="preserve"> on important matters of public policy, or that they create free speech martyrs who use the regulatory system to gain prominence for their views? </w:t>
      </w:r>
      <w:r w:rsidRPr="002318B3">
        <w:rPr>
          <w:rStyle w:val="StyleUnderline"/>
        </w:rPr>
        <w:t xml:space="preserve">Our analysis of letters to the editor revealed </w:t>
      </w:r>
      <w:r w:rsidRPr="002C1E73">
        <w:rPr>
          <w:rStyle w:val="StyleUnderline"/>
          <w:highlight w:val="green"/>
        </w:rPr>
        <w:t xml:space="preserve">little evidence that public discourse has </w:t>
      </w:r>
      <w:r w:rsidRPr="00BA6886">
        <w:rPr>
          <w:rStyle w:val="StyleUnderline"/>
        </w:rPr>
        <w:t xml:space="preserve">been </w:t>
      </w:r>
      <w:r w:rsidRPr="002C1E73">
        <w:rPr>
          <w:rStyle w:val="StyleUnderline"/>
          <w:highlight w:val="green"/>
        </w:rPr>
        <w:t xml:space="preserve">diminished over </w:t>
      </w:r>
      <w:r w:rsidRPr="00BA6886">
        <w:rPr>
          <w:rStyle w:val="StyleUnderline"/>
        </w:rPr>
        <w:t xml:space="preserve">the past </w:t>
      </w:r>
      <w:r w:rsidRPr="002C1E73">
        <w:rPr>
          <w:rStyle w:val="StyleUnderline"/>
          <w:highlight w:val="green"/>
        </w:rPr>
        <w:t>25 years</w:t>
      </w:r>
      <w:r w:rsidRPr="002C1E73">
        <w:rPr>
          <w:rStyle w:val="StyleUnderline"/>
        </w:rPr>
        <w:t>. Robust debates have been had on a broad range of issues including the land rights of Indigenous Australians, same-sex marriage, and the treatment of asylum-seekers</w:t>
      </w:r>
      <w:r w:rsidRPr="00474B19">
        <w:rPr>
          <w:sz w:val="16"/>
        </w:rPr>
        <w:t xml:space="preserve">. Our analysis revealed the continued expression of prejudice over time. </w:t>
      </w:r>
      <w:r w:rsidRPr="002C1E73">
        <w:rPr>
          <w:rStyle w:val="StyleUnderline"/>
        </w:rPr>
        <w:t>The fact that we detected a shift away from more intemperate styles of language cannot be said to support the chilling effect claim. At the heart of this claim is a concern about the silencing of views and opinion.</w:t>
      </w:r>
      <w:r w:rsidRPr="00474B19">
        <w:rPr>
          <w:sz w:val="16"/>
        </w:rPr>
        <w:t xml:space="preserve"> At the same time that Bolt claimed he was being “silenced” by hate speech laws, he was able to disseminate his views widely through prominent media attention (Gelber and McNamara 2013: 474–76). Therefore, although the distinction may be contentious, we distinguish between desirable and undesirable effects. </w:t>
      </w:r>
      <w:r w:rsidRPr="002C1E73">
        <w:rPr>
          <w:rStyle w:val="StyleUnderline"/>
          <w:highlight w:val="green"/>
        </w:rPr>
        <w:t xml:space="preserve">Hate speech laws </w:t>
      </w:r>
      <w:r w:rsidRPr="00BA6886">
        <w:rPr>
          <w:rStyle w:val="StyleUnderline"/>
        </w:rPr>
        <w:t xml:space="preserve">are designed to </w:t>
      </w:r>
      <w:r w:rsidRPr="002C1E73">
        <w:rPr>
          <w:rStyle w:val="StyleUnderline"/>
          <w:highlight w:val="green"/>
        </w:rPr>
        <w:t>influence the terms in which individuals express their views</w:t>
      </w:r>
      <w:r w:rsidRPr="002C1E73">
        <w:rPr>
          <w:rStyle w:val="StyleUnderline"/>
        </w:rPr>
        <w:t xml:space="preserve"> in public (desirable), however, </w:t>
      </w:r>
      <w:r w:rsidRPr="002C1E73">
        <w:rPr>
          <w:rStyle w:val="StyleUnderline"/>
          <w:highlight w:val="green"/>
        </w:rPr>
        <w:t>they are not designed to make certain topics “off limits”</w:t>
      </w:r>
      <w:r w:rsidRPr="002C1E73">
        <w:rPr>
          <w:rStyle w:val="StyleUnderline"/>
        </w:rPr>
        <w:t xml:space="preserve"> (undesirable</w:t>
      </w:r>
      <w:r w:rsidRPr="00474B19">
        <w:rPr>
          <w:sz w:val="16"/>
        </w:rPr>
        <w:t xml:space="preserve">). Our research suggests that </w:t>
      </w:r>
      <w:r w:rsidRPr="00BA6886">
        <w:rPr>
          <w:rStyle w:val="Emphasis"/>
        </w:rPr>
        <w:t xml:space="preserve">the risk of </w:t>
      </w:r>
      <w:r w:rsidRPr="002C1E73">
        <w:rPr>
          <w:rStyle w:val="Emphasis"/>
          <w:highlight w:val="green"/>
        </w:rPr>
        <w:t xml:space="preserve">a chilling effect has not been substantiated. </w:t>
      </w:r>
      <w:r w:rsidRPr="002318B3">
        <w:rPr>
          <w:rStyle w:val="Emphasis"/>
        </w:rPr>
        <w:t>Australians are willing to express robust views on a broad range of policy issues.</w:t>
      </w:r>
    </w:p>
    <w:p w14:paraId="783F07BD" w14:textId="77777777" w:rsidR="005A7010" w:rsidRDefault="005A7010" w:rsidP="005A7010">
      <w:pPr>
        <w:pStyle w:val="Heading4"/>
      </w:pPr>
      <w:r>
        <w:t>2. Colleges are increasingly progressive especially considering protests are high now which means that students are not afraid of the chilling effect and that it’s impact is low because the dominant agenda is the right one</w:t>
      </w:r>
    </w:p>
    <w:p w14:paraId="2518DC97" w14:textId="77777777" w:rsidR="005A7010" w:rsidRDefault="005A7010" w:rsidP="005A7010">
      <w:pPr>
        <w:pStyle w:val="Heading4"/>
      </w:pPr>
      <w:r>
        <w:t>3. Absent a clear policy on speech- the chilling effect is more likely- the aff is equally arbitrary and can conflate certain types of speech with bad activities</w:t>
      </w:r>
    </w:p>
    <w:p w14:paraId="45D35B4E" w14:textId="77777777" w:rsidR="005A7010" w:rsidRPr="002F0D00" w:rsidRDefault="005A7010" w:rsidP="005A7010">
      <w:r w:rsidRPr="002F0D00">
        <w:rPr>
          <w:b/>
        </w:rPr>
        <w:t>Juhan 12</w:t>
      </w:r>
      <w:r w:rsidRPr="002F0D00">
        <w:t xml:space="preserve"> </w:t>
      </w:r>
      <w:r w:rsidRPr="002F0D00">
        <w:rPr>
          <w:rStyle w:val="Style13ptBold"/>
        </w:rPr>
        <w:t>S. Cagle Juhan (Judicial Law Clerk, Western District of Virginia; JD University of Virginia School of Law). “Free Speech, Hate Speech, and the Hostile Speech Environment.” Virginia Law Review. November 2012</w:t>
      </w:r>
    </w:p>
    <w:p w14:paraId="58629FFE" w14:textId="77777777" w:rsidR="005A7010" w:rsidRPr="00474B19" w:rsidRDefault="005A7010" w:rsidP="005A7010">
      <w:pPr>
        <w:rPr>
          <w:sz w:val="16"/>
          <w:szCs w:val="22"/>
        </w:rPr>
      </w:pPr>
      <w:r w:rsidRPr="00474B19">
        <w:rPr>
          <w:sz w:val="16"/>
          <w:szCs w:val="22"/>
        </w:rPr>
        <w:t xml:space="preserve">Iota Xi Chapter of Sigma Chi Fraternity v. George Mason University) 70 illustrates the problem </w:t>
      </w:r>
      <w:r w:rsidRPr="002318B3">
        <w:rPr>
          <w:sz w:val="16"/>
          <w:szCs w:val="22"/>
        </w:rPr>
        <w:t xml:space="preserve">with </w:t>
      </w:r>
      <w:r w:rsidRPr="002318B3">
        <w:rPr>
          <w:b/>
          <w:szCs w:val="22"/>
          <w:u w:val="single"/>
        </w:rPr>
        <w:t>a discretionary system: government bureaucrats serve as roving commissioners, picking and choosing which speech to regulate,</w:t>
      </w:r>
      <w:r w:rsidRPr="002318B3">
        <w:rPr>
          <w:sz w:val="16"/>
          <w:szCs w:val="22"/>
        </w:rPr>
        <w:t xml:space="preserve"> often on the grounds that certain</w:t>
      </w:r>
      <w:r w:rsidRPr="00474B19">
        <w:rPr>
          <w:sz w:val="16"/>
          <w:szCs w:val="22"/>
        </w:rPr>
        <w:t xml:space="preserve"> groups object to it. The danger is threefold. First, </w:t>
      </w:r>
      <w:r w:rsidRPr="008168C3">
        <w:rPr>
          <w:b/>
          <w:szCs w:val="22"/>
          <w:highlight w:val="green"/>
          <w:u w:val="single"/>
        </w:rPr>
        <w:t>the absence of a written policy leaves a vacuum</w:t>
      </w:r>
      <w:r w:rsidRPr="008168C3">
        <w:rPr>
          <w:b/>
          <w:szCs w:val="22"/>
          <w:highlight w:val="cyan"/>
          <w:u w:val="single"/>
        </w:rPr>
        <w:t>.</w:t>
      </w:r>
      <w:r w:rsidRPr="00474B19">
        <w:rPr>
          <w:sz w:val="16"/>
          <w:szCs w:val="22"/>
        </w:rPr>
        <w:t xml:space="preserve"> By their very nature, </w:t>
      </w:r>
      <w:r w:rsidRPr="008168C3">
        <w:rPr>
          <w:b/>
          <w:szCs w:val="22"/>
          <w:highlight w:val="green"/>
          <w:u w:val="single"/>
        </w:rPr>
        <w:t xml:space="preserve">decisions made on a case-by-case basis lack </w:t>
      </w:r>
      <w:r w:rsidRPr="008168C3">
        <w:rPr>
          <w:b/>
          <w:szCs w:val="22"/>
          <w:u w:val="single"/>
        </w:rPr>
        <w:t xml:space="preserve">debated, </w:t>
      </w:r>
      <w:r w:rsidRPr="008168C3">
        <w:rPr>
          <w:b/>
          <w:szCs w:val="22"/>
          <w:highlight w:val="green"/>
          <w:u w:val="single"/>
        </w:rPr>
        <w:t>agreed-upon</w:t>
      </w:r>
      <w:r w:rsidRPr="008168C3">
        <w:rPr>
          <w:b/>
          <w:szCs w:val="22"/>
          <w:u w:val="single"/>
        </w:rPr>
        <w:t xml:space="preserve">, and dis-seminated </w:t>
      </w:r>
      <w:r w:rsidRPr="008168C3">
        <w:rPr>
          <w:b/>
          <w:szCs w:val="22"/>
          <w:highlight w:val="green"/>
          <w:u w:val="single"/>
        </w:rPr>
        <w:t xml:space="preserve">principles that </w:t>
      </w:r>
      <w:r w:rsidRPr="008168C3">
        <w:rPr>
          <w:b/>
          <w:szCs w:val="22"/>
          <w:u w:val="single"/>
        </w:rPr>
        <w:t xml:space="preserve">can </w:t>
      </w:r>
      <w:r w:rsidRPr="008168C3">
        <w:rPr>
          <w:b/>
          <w:szCs w:val="22"/>
          <w:highlight w:val="green"/>
          <w:u w:val="single"/>
        </w:rPr>
        <w:t>guide action</w:t>
      </w:r>
      <w:r w:rsidRPr="00474B19">
        <w:rPr>
          <w:sz w:val="16"/>
          <w:szCs w:val="22"/>
        </w:rPr>
        <w:t xml:space="preserve">.’ Thus, one cannot ex ante abide by guidelines that are unknowable until after one speaks. </w:t>
      </w:r>
      <w:r w:rsidRPr="002318B3">
        <w:rPr>
          <w:b/>
          <w:szCs w:val="22"/>
          <w:u w:val="single"/>
        </w:rPr>
        <w:t xml:space="preserve">The </w:t>
      </w:r>
      <w:r w:rsidRPr="008168C3">
        <w:rPr>
          <w:b/>
          <w:szCs w:val="22"/>
          <w:highlight w:val="green"/>
          <w:u w:val="single"/>
        </w:rPr>
        <w:t>result is the</w:t>
      </w:r>
      <w:r w:rsidRPr="008168C3">
        <w:rPr>
          <w:b/>
          <w:szCs w:val="22"/>
          <w:u w:val="single"/>
        </w:rPr>
        <w:t xml:space="preserve"> commonly cited “</w:t>
      </w:r>
      <w:r w:rsidRPr="008168C3">
        <w:rPr>
          <w:b/>
          <w:szCs w:val="22"/>
          <w:highlight w:val="green"/>
          <w:u w:val="single"/>
        </w:rPr>
        <w:t xml:space="preserve">chilling effect”: </w:t>
      </w:r>
      <w:r w:rsidRPr="002318B3">
        <w:rPr>
          <w:b/>
          <w:szCs w:val="22"/>
          <w:u w:val="single"/>
        </w:rPr>
        <w:t>speakers will say less, even if their speech would be constitutionally</w:t>
      </w:r>
      <w:r w:rsidRPr="008168C3">
        <w:rPr>
          <w:b/>
          <w:szCs w:val="22"/>
          <w:u w:val="single"/>
        </w:rPr>
        <w:t xml:space="preserve"> </w:t>
      </w:r>
      <w:r w:rsidRPr="008168C3">
        <w:rPr>
          <w:b/>
          <w:szCs w:val="22"/>
          <w:highlight w:val="green"/>
          <w:u w:val="single"/>
        </w:rPr>
        <w:t xml:space="preserve">pro-tected, </w:t>
      </w:r>
      <w:r w:rsidRPr="002318B3">
        <w:rPr>
          <w:b/>
          <w:szCs w:val="22"/>
          <w:u w:val="single"/>
        </w:rPr>
        <w:t xml:space="preserve">because </w:t>
      </w:r>
      <w:r w:rsidRPr="008168C3">
        <w:rPr>
          <w:b/>
          <w:szCs w:val="22"/>
          <w:highlight w:val="green"/>
          <w:u w:val="single"/>
        </w:rPr>
        <w:t xml:space="preserve">they cannot be assured that they will not be pun-ished </w:t>
      </w:r>
      <w:r w:rsidRPr="008168C3">
        <w:rPr>
          <w:b/>
          <w:szCs w:val="22"/>
          <w:u w:val="single"/>
        </w:rPr>
        <w:t>for</w:t>
      </w:r>
      <w:r w:rsidRPr="00474B19">
        <w:rPr>
          <w:sz w:val="16"/>
          <w:szCs w:val="22"/>
        </w:rPr>
        <w:t xml:space="preserve"> it.‘ </w:t>
      </w:r>
      <w:r w:rsidRPr="008168C3">
        <w:rPr>
          <w:b/>
          <w:szCs w:val="22"/>
          <w:u w:val="single"/>
        </w:rPr>
        <w:t xml:space="preserve">Second, </w:t>
      </w:r>
      <w:r w:rsidRPr="008168C3">
        <w:rPr>
          <w:b/>
          <w:szCs w:val="22"/>
          <w:highlight w:val="green"/>
          <w:u w:val="single"/>
        </w:rPr>
        <w:t>informal</w:t>
      </w:r>
      <w:r w:rsidRPr="008168C3">
        <w:rPr>
          <w:b/>
          <w:szCs w:val="22"/>
          <w:u w:val="single"/>
        </w:rPr>
        <w:t xml:space="preserve">, standardless decision-making </w:t>
      </w:r>
      <w:r w:rsidRPr="008168C3">
        <w:rPr>
          <w:b/>
          <w:szCs w:val="22"/>
          <w:highlight w:val="green"/>
          <w:u w:val="single"/>
        </w:rPr>
        <w:t>processes</w:t>
      </w:r>
      <w:r w:rsidRPr="008168C3">
        <w:rPr>
          <w:b/>
          <w:szCs w:val="22"/>
          <w:u w:val="single"/>
        </w:rPr>
        <w:t xml:space="preserve"> about what speech should be allowed</w:t>
      </w:r>
      <w:r w:rsidRPr="00474B19">
        <w:rPr>
          <w:sz w:val="16"/>
          <w:szCs w:val="22"/>
        </w:rPr>
        <w:t xml:space="preserve"> are viewed with particular skepti-cism in First Amendment doctrine because they both </w:t>
      </w:r>
      <w:r w:rsidRPr="008168C3">
        <w:rPr>
          <w:b/>
          <w:szCs w:val="22"/>
          <w:u w:val="single"/>
        </w:rPr>
        <w:t xml:space="preserve">contribute to the chilling effect and </w:t>
      </w:r>
      <w:r w:rsidRPr="008168C3">
        <w:rPr>
          <w:b/>
          <w:szCs w:val="22"/>
          <w:highlight w:val="green"/>
          <w:u w:val="single"/>
        </w:rPr>
        <w:t xml:space="preserve">enhance the risk of </w:t>
      </w:r>
      <w:r w:rsidRPr="002318B3">
        <w:rPr>
          <w:b/>
          <w:szCs w:val="22"/>
          <w:u w:val="single"/>
        </w:rPr>
        <w:t xml:space="preserve">discriminatory or </w:t>
      </w:r>
      <w:r w:rsidRPr="008168C3">
        <w:rPr>
          <w:b/>
          <w:szCs w:val="22"/>
          <w:highlight w:val="green"/>
          <w:u w:val="single"/>
        </w:rPr>
        <w:t>arbi-trary regulation</w:t>
      </w:r>
      <w:r w:rsidRPr="00474B19">
        <w:rPr>
          <w:sz w:val="16"/>
          <w:szCs w:val="22"/>
        </w:rPr>
        <w:t xml:space="preserve">.’ </w:t>
      </w:r>
      <w:r w:rsidRPr="008168C3">
        <w:rPr>
          <w:b/>
          <w:szCs w:val="22"/>
          <w:u w:val="single"/>
        </w:rPr>
        <w:t xml:space="preserve">Ad hoc judgments allow universities to sanction speech </w:t>
      </w:r>
      <w:r w:rsidRPr="00474B19">
        <w:rPr>
          <w:sz w:val="16"/>
          <w:szCs w:val="22"/>
        </w:rPr>
        <w:t xml:space="preserve">because they disapprove of it, which is precisely the out-come that the First Amendment was designed to prevent.‘The third and related concern is that </w:t>
      </w:r>
      <w:r w:rsidRPr="008168C3">
        <w:rPr>
          <w:b/>
          <w:szCs w:val="22"/>
          <w:u w:val="single"/>
        </w:rPr>
        <w:t>administrators are easily captured by campus constituencies that mobilize against hateful or merely unpopular speech</w:t>
      </w:r>
      <w:r w:rsidRPr="00474B19">
        <w:rPr>
          <w:sz w:val="16"/>
          <w:szCs w:val="22"/>
        </w:rPr>
        <w:t xml:space="preserve">.’ The Iota Xi case offers a clear example of this problem. Students objecting to the fraternity’s speech convinced an administrator that the speech created a hostile educational environment and conflicted with the university’s mission; administrators subsequently imposed sanctions, despite not having done so in an initial meeting with the fraternity that occurred the same day as the one with the offended students. The risk of “captured” administrators is especially high when hate speech is at issue.’ Hate speech frequently targets minorities or historically disfavored groups. These constituencies, in addition to understandably disagreeing with hate speech that disparages them, are some of the most vocal proponents and defenders of the equality, diversity, and tolerance norms that have gained incredible purchase in the realm of higher education. Accusations or percep-tions that a university or its administrators are not sympathetic enough to these norms or to the groups invoking them can have adverse consequences for a university’s prestige and an administra- tor’s career.’ Therefore, </w:t>
      </w:r>
      <w:r w:rsidRPr="008168C3">
        <w:rPr>
          <w:b/>
          <w:szCs w:val="22"/>
          <w:u w:val="single"/>
        </w:rPr>
        <w:t>there are strong personal and institutional incentives</w:t>
      </w:r>
      <w:r w:rsidRPr="00474B19">
        <w:rPr>
          <w:sz w:val="16"/>
          <w:szCs w:val="22"/>
        </w:rPr>
        <w:t xml:space="preserve"> to err on the side of equality, diversity, and tolerance ideals and against constitutionally protected speech.‘ One observer has aptly termed </w:t>
      </w:r>
      <w:r w:rsidRPr="008168C3">
        <w:rPr>
          <w:b/>
          <w:szCs w:val="22"/>
          <w:u w:val="single"/>
        </w:rPr>
        <w:t>ad hoc decision-making processes “implicit speech codes</w:t>
      </w:r>
      <w:r w:rsidRPr="00474B19">
        <w:rPr>
          <w:sz w:val="16"/>
          <w:szCs w:val="22"/>
        </w:rPr>
        <w:t>.” ’ Ultimately, however, whether ex-plicit or implicit, speech codes increase (1) the chilling effect on speech, (2) the danger of viewpoint discrimination, and (3) the op-portunity for constituencies to suppress opponents by capturing administrators.’</w:t>
      </w:r>
    </w:p>
    <w:p w14:paraId="5AA0B940" w14:textId="77777777" w:rsidR="00254984" w:rsidRPr="00254984" w:rsidRDefault="00254984" w:rsidP="00254984"/>
    <w:sectPr w:rsidR="00254984" w:rsidRPr="00254984"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mes New Roman">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5498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54984"/>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5DFD"/>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3FC5"/>
    <w:rsid w:val="004045AE"/>
    <w:rsid w:val="00407AFF"/>
    <w:rsid w:val="0041155D"/>
    <w:rsid w:val="004170BF"/>
    <w:rsid w:val="004270E3"/>
    <w:rsid w:val="00430788"/>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010"/>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630A"/>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84612"/>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FCE3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5498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549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9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9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25498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54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984"/>
  </w:style>
  <w:style w:type="character" w:customStyle="1" w:styleId="Heading1Char">
    <w:name w:val="Heading 1 Char"/>
    <w:aliases w:val="Pocket Char"/>
    <w:basedOn w:val="DefaultParagraphFont"/>
    <w:link w:val="Heading1"/>
    <w:uiPriority w:val="9"/>
    <w:rsid w:val="0025498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5498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25498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254984"/>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54984"/>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254984"/>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25498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54984"/>
    <w:rPr>
      <w:color w:val="auto"/>
      <w:u w:val="none"/>
    </w:rPr>
  </w:style>
  <w:style w:type="character" w:styleId="Hyperlink">
    <w:name w:val="Hyperlink"/>
    <w:basedOn w:val="DefaultParagraphFont"/>
    <w:uiPriority w:val="99"/>
    <w:unhideWhenUsed/>
    <w:rsid w:val="00254984"/>
    <w:rPr>
      <w:color w:val="auto"/>
      <w:u w:val="none"/>
    </w:rPr>
  </w:style>
  <w:style w:type="paragraph" w:styleId="DocumentMap">
    <w:name w:val="Document Map"/>
    <w:basedOn w:val="Normal"/>
    <w:link w:val="DocumentMapChar"/>
    <w:uiPriority w:val="99"/>
    <w:semiHidden/>
    <w:unhideWhenUsed/>
    <w:rsid w:val="002549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984"/>
    <w:rPr>
      <w:rFonts w:ascii="Lucida Grande" w:hAnsi="Lucida Grande" w:cs="Lucida Grande"/>
    </w:rPr>
  </w:style>
  <w:style w:type="character" w:customStyle="1" w:styleId="DebateUnderline">
    <w:name w:val="Debate Underline"/>
    <w:qFormat/>
    <w:rsid w:val="00254984"/>
    <w:rPr>
      <w:rFonts w:ascii="Times New Roman" w:hAnsi="Times New Roman"/>
      <w:b/>
      <w:sz w:val="22"/>
      <w:u w:val="thick"/>
    </w:rPr>
  </w:style>
  <w:style w:type="paragraph" w:customStyle="1" w:styleId="textbold">
    <w:name w:val="text bold"/>
    <w:basedOn w:val="Normal"/>
    <w:link w:val="Emphasis"/>
    <w:uiPriority w:val="20"/>
    <w:qFormat/>
    <w:rsid w:val="00254984"/>
    <w:pPr>
      <w:spacing w:after="0" w:line="240" w:lineRule="auto"/>
      <w:ind w:left="720"/>
      <w:jc w:val="both"/>
    </w:pPr>
    <w:rPr>
      <w:b/>
      <w:iCs/>
      <w:u w:val="single"/>
    </w:rPr>
  </w:style>
  <w:style w:type="paragraph" w:customStyle="1" w:styleId="Style2">
    <w:name w:val="Style2"/>
    <w:basedOn w:val="Normal"/>
    <w:qFormat/>
    <w:rsid w:val="00254984"/>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254984"/>
    <w:pPr>
      <w:ind w:left="720"/>
      <w:contextualSpacing/>
    </w:pPr>
  </w:style>
  <w:style w:type="paragraph" w:styleId="NormalWeb">
    <w:name w:val="Normal (Web)"/>
    <w:basedOn w:val="Normal"/>
    <w:uiPriority w:val="99"/>
    <w:semiHidden/>
    <w:unhideWhenUsed/>
    <w:rsid w:val="00254984"/>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549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5498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549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9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549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254984"/>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2549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984"/>
  </w:style>
  <w:style w:type="character" w:customStyle="1" w:styleId="Heading1Char">
    <w:name w:val="Heading 1 Char"/>
    <w:aliases w:val="Pocket Char"/>
    <w:basedOn w:val="DefaultParagraphFont"/>
    <w:link w:val="Heading1"/>
    <w:uiPriority w:val="9"/>
    <w:rsid w:val="0025498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5498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254984"/>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254984"/>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254984"/>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254984"/>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25498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54984"/>
    <w:rPr>
      <w:color w:val="auto"/>
      <w:u w:val="none"/>
    </w:rPr>
  </w:style>
  <w:style w:type="character" w:styleId="Hyperlink">
    <w:name w:val="Hyperlink"/>
    <w:basedOn w:val="DefaultParagraphFont"/>
    <w:uiPriority w:val="99"/>
    <w:unhideWhenUsed/>
    <w:rsid w:val="00254984"/>
    <w:rPr>
      <w:color w:val="auto"/>
      <w:u w:val="none"/>
    </w:rPr>
  </w:style>
  <w:style w:type="paragraph" w:styleId="DocumentMap">
    <w:name w:val="Document Map"/>
    <w:basedOn w:val="Normal"/>
    <w:link w:val="DocumentMapChar"/>
    <w:uiPriority w:val="99"/>
    <w:semiHidden/>
    <w:unhideWhenUsed/>
    <w:rsid w:val="002549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984"/>
    <w:rPr>
      <w:rFonts w:ascii="Lucida Grande" w:hAnsi="Lucida Grande" w:cs="Lucida Grande"/>
    </w:rPr>
  </w:style>
  <w:style w:type="character" w:customStyle="1" w:styleId="DebateUnderline">
    <w:name w:val="Debate Underline"/>
    <w:qFormat/>
    <w:rsid w:val="00254984"/>
    <w:rPr>
      <w:rFonts w:ascii="Times New Roman" w:hAnsi="Times New Roman"/>
      <w:b/>
      <w:sz w:val="22"/>
      <w:u w:val="thick"/>
    </w:rPr>
  </w:style>
  <w:style w:type="paragraph" w:customStyle="1" w:styleId="textbold">
    <w:name w:val="text bold"/>
    <w:basedOn w:val="Normal"/>
    <w:link w:val="Emphasis"/>
    <w:uiPriority w:val="20"/>
    <w:qFormat/>
    <w:rsid w:val="00254984"/>
    <w:pPr>
      <w:spacing w:after="0" w:line="240" w:lineRule="auto"/>
      <w:ind w:left="720"/>
      <w:jc w:val="both"/>
    </w:pPr>
    <w:rPr>
      <w:b/>
      <w:iCs/>
      <w:u w:val="single"/>
    </w:rPr>
  </w:style>
  <w:style w:type="paragraph" w:customStyle="1" w:styleId="Style2">
    <w:name w:val="Style2"/>
    <w:basedOn w:val="Normal"/>
    <w:qFormat/>
    <w:rsid w:val="00254984"/>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254984"/>
    <w:pPr>
      <w:ind w:left="720"/>
      <w:contextualSpacing/>
    </w:pPr>
  </w:style>
  <w:style w:type="paragraph" w:styleId="NormalWeb">
    <w:name w:val="Normal (Web)"/>
    <w:basedOn w:val="Normal"/>
    <w:uiPriority w:val="99"/>
    <w:semiHidden/>
    <w:unhideWhenUsed/>
    <w:rsid w:val="00254984"/>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54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289526">
      <w:bodyDiv w:val="1"/>
      <w:marLeft w:val="0"/>
      <w:marRight w:val="0"/>
      <w:marTop w:val="0"/>
      <w:marBottom w:val="0"/>
      <w:divBdr>
        <w:top w:val="none" w:sz="0" w:space="0" w:color="auto"/>
        <w:left w:val="none" w:sz="0" w:space="0" w:color="auto"/>
        <w:bottom w:val="none" w:sz="0" w:space="0" w:color="auto"/>
        <w:right w:val="none" w:sz="0" w:space="0" w:color="auto"/>
      </w:divBdr>
    </w:div>
    <w:div w:id="693768568">
      <w:bodyDiv w:val="1"/>
      <w:marLeft w:val="0"/>
      <w:marRight w:val="0"/>
      <w:marTop w:val="0"/>
      <w:marBottom w:val="0"/>
      <w:divBdr>
        <w:top w:val="none" w:sz="0" w:space="0" w:color="auto"/>
        <w:left w:val="none" w:sz="0" w:space="0" w:color="auto"/>
        <w:bottom w:val="none" w:sz="0" w:space="0" w:color="auto"/>
        <w:right w:val="none" w:sz="0" w:space="0" w:color="auto"/>
      </w:divBdr>
    </w:div>
    <w:div w:id="960844310">
      <w:bodyDiv w:val="1"/>
      <w:marLeft w:val="0"/>
      <w:marRight w:val="0"/>
      <w:marTop w:val="0"/>
      <w:marBottom w:val="0"/>
      <w:divBdr>
        <w:top w:val="none" w:sz="0" w:space="0" w:color="auto"/>
        <w:left w:val="none" w:sz="0" w:space="0" w:color="auto"/>
        <w:bottom w:val="none" w:sz="0" w:space="0" w:color="auto"/>
        <w:right w:val="none" w:sz="0" w:space="0" w:color="auto"/>
      </w:divBdr>
      <w:divsChild>
        <w:div w:id="956764730">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122728117">
      <w:bodyDiv w:val="1"/>
      <w:marLeft w:val="0"/>
      <w:marRight w:val="0"/>
      <w:marTop w:val="0"/>
      <w:marBottom w:val="0"/>
      <w:divBdr>
        <w:top w:val="none" w:sz="0" w:space="0" w:color="auto"/>
        <w:left w:val="none" w:sz="0" w:space="0" w:color="auto"/>
        <w:bottom w:val="none" w:sz="0" w:space="0" w:color="auto"/>
        <w:right w:val="none" w:sz="0" w:space="0" w:color="auto"/>
      </w:divBdr>
    </w:div>
    <w:div w:id="1197281089">
      <w:bodyDiv w:val="1"/>
      <w:marLeft w:val="0"/>
      <w:marRight w:val="0"/>
      <w:marTop w:val="0"/>
      <w:marBottom w:val="0"/>
      <w:divBdr>
        <w:top w:val="none" w:sz="0" w:space="0" w:color="auto"/>
        <w:left w:val="none" w:sz="0" w:space="0" w:color="auto"/>
        <w:bottom w:val="none" w:sz="0" w:space="0" w:color="auto"/>
        <w:right w:val="none" w:sz="0" w:space="0" w:color="auto"/>
      </w:divBdr>
    </w:div>
    <w:div w:id="1277248667">
      <w:bodyDiv w:val="1"/>
      <w:marLeft w:val="0"/>
      <w:marRight w:val="0"/>
      <w:marTop w:val="0"/>
      <w:marBottom w:val="0"/>
      <w:divBdr>
        <w:top w:val="none" w:sz="0" w:space="0" w:color="auto"/>
        <w:left w:val="none" w:sz="0" w:space="0" w:color="auto"/>
        <w:bottom w:val="none" w:sz="0" w:space="0" w:color="auto"/>
        <w:right w:val="none" w:sz="0" w:space="0" w:color="auto"/>
      </w:divBdr>
    </w:div>
    <w:div w:id="16519061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s://sites.google.com/site/oberlinagainstantisemitism/" TargetMode="External"/><Relationship Id="rId21" Type="http://schemas.openxmlformats.org/officeDocument/2006/relationships/hyperlink" Target="http://www.haaretz.com/jewish/news/1.705812" TargetMode="External"/><Relationship Id="rId22" Type="http://schemas.openxmlformats.org/officeDocument/2006/relationships/hyperlink" Target="http://www.thetower.org/3012-oberlin-professor-claims-israel-was-behind-911-isis-charlie-hebdo-attack/"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americanbar.org/groups/public_education/initiatives_awards/students_in_action/debate_hate.html" TargetMode="External"/><Relationship Id="rId11" Type="http://schemas.openxmlformats.org/officeDocument/2006/relationships/hyperlink" Target="https://www.insidehighered.com/news/2016/10/10/one-professor-fired-another-criticized-comments-related-race" TargetMode="External"/><Relationship Id="rId12" Type="http://schemas.openxmlformats.org/officeDocument/2006/relationships/hyperlink" Target="https://www.insidehighered.com/news/2016/10/10/one-professor-fired-another-criticized-comments-related-race" TargetMode="External"/><Relationship Id="rId13" Type="http://schemas.openxmlformats.org/officeDocument/2006/relationships/hyperlink" Target="http://abc11.com/news/duke-professor-makes-controversial-comments-about-race/726470/" TargetMode="External"/><Relationship Id="rId14" Type="http://schemas.openxmlformats.org/officeDocument/2006/relationships/hyperlink" Target="http://freespeechdebate.com/en/discuss/nineteen-arguments-for-hate-speech-bans-and-against-them/" TargetMode="External"/><Relationship Id="rId15" Type="http://schemas.openxmlformats.org/officeDocument/2006/relationships/hyperlink" Target="https://global.oup.com/academic/product/hate-speech-and-democratic-citizenship-9780198759027?cc=gb&amp;lang=en&amp;" TargetMode="External"/><Relationship Id="rId16" Type="http://schemas.openxmlformats.org/officeDocument/2006/relationships/hyperlink" Target="http://www.huffingtonpost.com/solveig-horne/hate-speech--a-threat-to_b_9406596.html" TargetMode="External"/><Relationship Id="rId17" Type="http://schemas.openxmlformats.org/officeDocument/2006/relationships/hyperlink" Target="https://www.washingtonpost.com/news/answer-sheet/wp/2016/03/07/does-academic-freedom-protect-professors-who-promote-outrageous-falsehoods/?utm_term=.10db89068b80" TargetMode="External"/><Relationship Id="rId18" Type="http://schemas.openxmlformats.org/officeDocument/2006/relationships/hyperlink" Target="http://agb.org/sites/default/files/legacy/u1525/Academic%20Freedom%20Primer.pdf" TargetMode="External"/><Relationship Id="rId19" Type="http://schemas.openxmlformats.org/officeDocument/2006/relationships/hyperlink" Target="https://www.insidehighered.com/news/2016/03/01/does-academic-freedom-protect-falsehood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25653B-AEB8-0043-A876-88BA8212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6</Pages>
  <Words>9821</Words>
  <Characters>50874</Characters>
  <Application>Microsoft Macintosh Word</Application>
  <DocSecurity>0</DocSecurity>
  <Lines>571</Lines>
  <Paragraphs>99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60596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2017-04-23T14:58:00Z</dcterms:created>
  <dcterms:modified xsi:type="dcterms:W3CDTF">2017-04-23T16:17:00Z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